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4A5" w:rsidRPr="00997AC1" w:rsidRDefault="005F24A5" w:rsidP="005F24A5">
      <w:pPr>
        <w:pStyle w:val="32"/>
        <w:framePr w:w="8366" w:h="1011" w:hRule="exact" w:wrap="none" w:vAnchor="page" w:hAnchor="page" w:x="2195" w:y="1117"/>
        <w:shd w:val="clear" w:color="auto" w:fill="auto"/>
        <w:rPr>
          <w:sz w:val="32"/>
          <w:szCs w:val="32"/>
        </w:rPr>
      </w:pPr>
      <w:r w:rsidRPr="00997AC1">
        <w:rPr>
          <w:rStyle w:val="31"/>
          <w:color w:val="000000"/>
          <w:sz w:val="32"/>
          <w:szCs w:val="32"/>
        </w:rPr>
        <w:t>Бюджетное профессиональное образовательное учреждение</w:t>
      </w:r>
    </w:p>
    <w:p w:rsidR="005F24A5" w:rsidRPr="00997AC1" w:rsidRDefault="005F24A5" w:rsidP="005F24A5">
      <w:pPr>
        <w:pStyle w:val="32"/>
        <w:framePr w:w="8366" w:h="1011" w:hRule="exact" w:wrap="none" w:vAnchor="page" w:hAnchor="page" w:x="2195" w:y="1117"/>
        <w:shd w:val="clear" w:color="auto" w:fill="auto"/>
        <w:jc w:val="center"/>
        <w:rPr>
          <w:sz w:val="32"/>
          <w:szCs w:val="32"/>
        </w:rPr>
      </w:pPr>
      <w:r w:rsidRPr="00997AC1">
        <w:rPr>
          <w:rStyle w:val="31"/>
          <w:color w:val="000000"/>
          <w:sz w:val="32"/>
          <w:szCs w:val="32"/>
        </w:rPr>
        <w:t>Орловской области</w:t>
      </w:r>
    </w:p>
    <w:p w:rsidR="005F24A5" w:rsidRPr="00997AC1" w:rsidRDefault="005F24A5" w:rsidP="005F24A5">
      <w:pPr>
        <w:pStyle w:val="32"/>
        <w:framePr w:w="8366" w:h="1011" w:hRule="exact" w:wrap="none" w:vAnchor="page" w:hAnchor="page" w:x="2195" w:y="1117"/>
        <w:shd w:val="clear" w:color="auto" w:fill="auto"/>
        <w:jc w:val="center"/>
        <w:rPr>
          <w:sz w:val="32"/>
          <w:szCs w:val="32"/>
        </w:rPr>
      </w:pPr>
      <w:r w:rsidRPr="00997AC1">
        <w:rPr>
          <w:rStyle w:val="31"/>
          <w:color w:val="000000"/>
          <w:sz w:val="32"/>
          <w:szCs w:val="32"/>
        </w:rPr>
        <w:t>«Орловский музыкальный колледж»</w:t>
      </w:r>
    </w:p>
    <w:p w:rsidR="005F24A5" w:rsidRPr="00997AC1" w:rsidRDefault="005F24A5" w:rsidP="005F24A5">
      <w:pPr>
        <w:pStyle w:val="32"/>
        <w:framePr w:w="8366" w:h="910" w:hRule="exact" w:wrap="none" w:vAnchor="page" w:hAnchor="page" w:x="2195" w:y="5010"/>
        <w:shd w:val="clear" w:color="auto" w:fill="auto"/>
        <w:spacing w:after="265" w:line="280" w:lineRule="exact"/>
        <w:jc w:val="center"/>
        <w:rPr>
          <w:sz w:val="32"/>
          <w:szCs w:val="32"/>
        </w:rPr>
      </w:pPr>
      <w:r w:rsidRPr="00997AC1">
        <w:rPr>
          <w:rStyle w:val="31"/>
          <w:color w:val="000000"/>
          <w:sz w:val="32"/>
          <w:szCs w:val="32"/>
        </w:rPr>
        <w:t>ПРОГРАММА</w:t>
      </w:r>
    </w:p>
    <w:p w:rsidR="005F24A5" w:rsidRPr="00997AC1" w:rsidRDefault="004056DC" w:rsidP="005F24A5">
      <w:pPr>
        <w:pStyle w:val="32"/>
        <w:framePr w:w="8366" w:h="910" w:hRule="exact" w:wrap="none" w:vAnchor="page" w:hAnchor="page" w:x="2195" w:y="5010"/>
        <w:shd w:val="clear" w:color="auto" w:fill="auto"/>
        <w:spacing w:line="280" w:lineRule="exact"/>
        <w:jc w:val="center"/>
        <w:rPr>
          <w:sz w:val="32"/>
          <w:szCs w:val="32"/>
        </w:rPr>
      </w:pPr>
      <w:r w:rsidRPr="00997AC1">
        <w:rPr>
          <w:rStyle w:val="31"/>
          <w:color w:val="000000"/>
          <w:sz w:val="32"/>
          <w:szCs w:val="32"/>
        </w:rPr>
        <w:t xml:space="preserve">ГОСУДАРСТВЕННОЙ  ИТОГОВОЙ </w:t>
      </w:r>
      <w:r w:rsidR="005F24A5" w:rsidRPr="00997AC1">
        <w:rPr>
          <w:rStyle w:val="31"/>
          <w:color w:val="000000"/>
          <w:sz w:val="32"/>
          <w:szCs w:val="32"/>
        </w:rPr>
        <w:t xml:space="preserve"> АТТЕСТАЦИИ</w:t>
      </w:r>
    </w:p>
    <w:p w:rsidR="005F24A5" w:rsidRPr="00997AC1" w:rsidRDefault="005F24A5" w:rsidP="005F24A5">
      <w:pPr>
        <w:framePr w:w="8461" w:h="7921" w:hRule="exact" w:wrap="none" w:vAnchor="page" w:hAnchor="page" w:x="2116" w:y="7036"/>
        <w:jc w:val="center"/>
        <w:rPr>
          <w:rStyle w:val="31"/>
          <w:b w:val="0"/>
          <w:bCs w:val="0"/>
          <w:sz w:val="32"/>
          <w:szCs w:val="32"/>
        </w:rPr>
      </w:pPr>
      <w:r w:rsidRPr="00997AC1">
        <w:rPr>
          <w:rStyle w:val="31"/>
          <w:b w:val="0"/>
          <w:bCs w:val="0"/>
          <w:sz w:val="32"/>
          <w:szCs w:val="32"/>
        </w:rPr>
        <w:t xml:space="preserve">СПЕЦИАЛЬНОСТИ </w:t>
      </w:r>
    </w:p>
    <w:p w:rsidR="00997AC1" w:rsidRPr="00997AC1" w:rsidRDefault="00997AC1" w:rsidP="005F24A5">
      <w:pPr>
        <w:framePr w:w="8461" w:h="7921" w:hRule="exact" w:wrap="none" w:vAnchor="page" w:hAnchor="page" w:x="2116" w:y="7036"/>
        <w:jc w:val="center"/>
        <w:rPr>
          <w:rFonts w:ascii="Times New Roman" w:hAnsi="Times New Roman" w:cs="Times New Roman"/>
          <w:b/>
          <w:sz w:val="32"/>
          <w:szCs w:val="32"/>
        </w:rPr>
      </w:pPr>
      <w:r w:rsidRPr="00997AC1">
        <w:rPr>
          <w:rFonts w:ascii="Times New Roman" w:hAnsi="Times New Roman" w:cs="Times New Roman"/>
          <w:b/>
          <w:sz w:val="32"/>
          <w:szCs w:val="32"/>
        </w:rPr>
        <w:t xml:space="preserve">углубленной подготовки </w:t>
      </w:r>
    </w:p>
    <w:p w:rsidR="005F24A5" w:rsidRPr="00997AC1" w:rsidRDefault="00997AC1" w:rsidP="005F24A5">
      <w:pPr>
        <w:framePr w:w="8461" w:h="7921" w:hRule="exact" w:wrap="none" w:vAnchor="page" w:hAnchor="page" w:x="2116" w:y="7036"/>
        <w:jc w:val="center"/>
        <w:rPr>
          <w:rFonts w:ascii="Times New Roman" w:hAnsi="Times New Roman" w:cs="Times New Roman"/>
          <w:b/>
          <w:sz w:val="32"/>
          <w:szCs w:val="32"/>
        </w:rPr>
      </w:pPr>
      <w:r w:rsidRPr="00997AC1">
        <w:rPr>
          <w:rFonts w:ascii="Times New Roman" w:hAnsi="Times New Roman" w:cs="Times New Roman"/>
          <w:b/>
          <w:sz w:val="32"/>
          <w:szCs w:val="32"/>
        </w:rPr>
        <w:t>53.02.03</w:t>
      </w:r>
      <w:r w:rsidR="005F24A5" w:rsidRPr="00997AC1">
        <w:rPr>
          <w:rFonts w:ascii="Times New Roman" w:hAnsi="Times New Roman" w:cs="Times New Roman"/>
          <w:b/>
          <w:sz w:val="32"/>
          <w:szCs w:val="32"/>
        </w:rPr>
        <w:t>.  Инструментальное исполнительство</w:t>
      </w:r>
    </w:p>
    <w:p w:rsidR="00997AC1" w:rsidRPr="00997AC1" w:rsidRDefault="00997AC1" w:rsidP="005F24A5">
      <w:pPr>
        <w:framePr w:w="8461" w:h="7921" w:hRule="exact" w:wrap="none" w:vAnchor="page" w:hAnchor="page" w:x="2116" w:y="7036"/>
        <w:jc w:val="center"/>
        <w:rPr>
          <w:rFonts w:ascii="Times New Roman" w:hAnsi="Times New Roman" w:cs="Times New Roman"/>
          <w:b/>
          <w:sz w:val="32"/>
          <w:szCs w:val="32"/>
        </w:rPr>
      </w:pPr>
      <w:r w:rsidRPr="00997AC1">
        <w:rPr>
          <w:rFonts w:ascii="Times New Roman" w:hAnsi="Times New Roman" w:cs="Times New Roman"/>
          <w:b/>
          <w:sz w:val="32"/>
          <w:szCs w:val="32"/>
        </w:rPr>
        <w:t>(по видам инструментов)</w:t>
      </w:r>
    </w:p>
    <w:p w:rsidR="005F24A5" w:rsidRPr="00997AC1" w:rsidRDefault="005F24A5" w:rsidP="005F24A5">
      <w:pPr>
        <w:framePr w:w="8461" w:h="7921" w:hRule="exact" w:wrap="none" w:vAnchor="page" w:hAnchor="page" w:x="2116" w:y="7036"/>
        <w:jc w:val="center"/>
        <w:rPr>
          <w:rFonts w:ascii="Times New Roman" w:hAnsi="Times New Roman" w:cs="Times New Roman"/>
          <w:b/>
          <w:sz w:val="32"/>
          <w:szCs w:val="32"/>
        </w:rPr>
      </w:pPr>
      <w:r w:rsidRPr="00997AC1">
        <w:rPr>
          <w:rFonts w:ascii="Times New Roman" w:hAnsi="Times New Roman" w:cs="Times New Roman"/>
          <w:b/>
          <w:sz w:val="32"/>
          <w:szCs w:val="32"/>
        </w:rPr>
        <w:t xml:space="preserve"> </w:t>
      </w:r>
    </w:p>
    <w:p w:rsidR="005F24A5" w:rsidRPr="00997AC1" w:rsidRDefault="00997AC1" w:rsidP="005F24A5">
      <w:pPr>
        <w:framePr w:w="8461" w:h="7921" w:hRule="exact" w:wrap="none" w:vAnchor="page" w:hAnchor="page" w:x="2116" w:y="7036"/>
        <w:jc w:val="center"/>
        <w:rPr>
          <w:rFonts w:ascii="Times New Roman" w:hAnsi="Times New Roman" w:cs="Times New Roman"/>
          <w:b/>
          <w:sz w:val="32"/>
          <w:szCs w:val="32"/>
        </w:rPr>
      </w:pPr>
      <w:r w:rsidRPr="00997AC1">
        <w:rPr>
          <w:rFonts w:ascii="Times New Roman" w:hAnsi="Times New Roman" w:cs="Times New Roman"/>
          <w:b/>
          <w:sz w:val="32"/>
          <w:szCs w:val="32"/>
        </w:rPr>
        <w:t>(</w:t>
      </w:r>
      <w:r w:rsidR="005F24A5" w:rsidRPr="00997AC1">
        <w:rPr>
          <w:rFonts w:ascii="Times New Roman" w:hAnsi="Times New Roman" w:cs="Times New Roman"/>
          <w:b/>
          <w:sz w:val="32"/>
          <w:szCs w:val="32"/>
        </w:rPr>
        <w:t>Инструменты народного оркестра</w:t>
      </w:r>
      <w:r w:rsidRPr="00997AC1">
        <w:rPr>
          <w:rFonts w:ascii="Times New Roman" w:hAnsi="Times New Roman" w:cs="Times New Roman"/>
          <w:b/>
          <w:sz w:val="32"/>
          <w:szCs w:val="32"/>
        </w:rPr>
        <w:t>)</w:t>
      </w: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5F24A5" w:rsidP="005F24A5">
      <w:pPr>
        <w:pStyle w:val="a4"/>
        <w:framePr w:w="8461" w:h="7921" w:hRule="exact" w:wrap="none" w:vAnchor="page" w:hAnchor="page" w:x="2116" w:y="7036"/>
        <w:ind w:firstLine="0"/>
        <w:rPr>
          <w:rFonts w:ascii="Times New Roman" w:hAnsi="Times New Roman"/>
          <w:sz w:val="32"/>
          <w:szCs w:val="32"/>
        </w:rPr>
      </w:pPr>
    </w:p>
    <w:p w:rsidR="005F24A5" w:rsidRPr="00997AC1" w:rsidRDefault="008D1571" w:rsidP="005F24A5">
      <w:pPr>
        <w:pStyle w:val="a4"/>
        <w:framePr w:w="8461" w:h="7921" w:hRule="exact" w:wrap="none" w:vAnchor="page" w:hAnchor="page" w:x="2116" w:y="7036"/>
        <w:ind w:firstLine="0"/>
        <w:rPr>
          <w:rFonts w:ascii="Times New Roman" w:hAnsi="Times New Roman"/>
          <w:sz w:val="32"/>
          <w:szCs w:val="32"/>
        </w:rPr>
      </w:pPr>
      <w:r>
        <w:rPr>
          <w:rFonts w:ascii="Times New Roman" w:hAnsi="Times New Roman"/>
          <w:sz w:val="32"/>
          <w:szCs w:val="32"/>
        </w:rPr>
        <w:t>202</w:t>
      </w:r>
      <w:r w:rsidR="002830AF">
        <w:rPr>
          <w:rFonts w:ascii="Times New Roman" w:hAnsi="Times New Roman"/>
          <w:sz w:val="32"/>
          <w:szCs w:val="32"/>
        </w:rPr>
        <w:t>5</w:t>
      </w:r>
    </w:p>
    <w:p w:rsidR="005F24A5" w:rsidRPr="00997AC1" w:rsidRDefault="005F24A5" w:rsidP="005F24A5">
      <w:pPr>
        <w:rPr>
          <w:rFonts w:ascii="Times New Roman" w:hAnsi="Times New Roman" w:cs="Times New Roman"/>
          <w:color w:val="auto"/>
          <w:sz w:val="32"/>
          <w:szCs w:val="32"/>
        </w:rPr>
      </w:pPr>
    </w:p>
    <w:p w:rsidR="005F24A5" w:rsidRDefault="005F24A5" w:rsidP="005F24A5">
      <w:pPr>
        <w:rPr>
          <w:color w:val="auto"/>
          <w:sz w:val="2"/>
          <w:szCs w:val="2"/>
        </w:rPr>
        <w:sectPr w:rsidR="005F24A5">
          <w:pgSz w:w="11900" w:h="16840"/>
          <w:pgMar w:top="360" w:right="360" w:bottom="360" w:left="360" w:header="0" w:footer="3" w:gutter="0"/>
          <w:cols w:space="720"/>
          <w:noEndnote/>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4"/>
        <w:gridCol w:w="4657"/>
      </w:tblGrid>
      <w:tr w:rsidR="005F24A5" w:rsidRPr="0050005D" w:rsidTr="00B20A4C">
        <w:tc>
          <w:tcPr>
            <w:tcW w:w="5701" w:type="dxa"/>
          </w:tcPr>
          <w:p w:rsidR="00B54DBD" w:rsidRPr="0050005D" w:rsidRDefault="00B54DBD" w:rsidP="00B54DBD">
            <w:pPr>
              <w:rPr>
                <w:rFonts w:ascii="Times New Roman" w:hAnsi="Times New Roman" w:cs="Times New Roman"/>
              </w:rPr>
            </w:pPr>
            <w:r w:rsidRPr="0050005D">
              <w:rPr>
                <w:rFonts w:ascii="Times New Roman" w:hAnsi="Times New Roman" w:cs="Times New Roman"/>
              </w:rPr>
              <w:lastRenderedPageBreak/>
              <w:t>Составлена в соответствии с ФГОС СПО 2014</w:t>
            </w:r>
          </w:p>
          <w:p w:rsidR="00B54DBD" w:rsidRPr="0050005D" w:rsidRDefault="00B54DBD" w:rsidP="00B54DBD">
            <w:pPr>
              <w:rPr>
                <w:rFonts w:ascii="Times New Roman" w:hAnsi="Times New Roman" w:cs="Times New Roman"/>
              </w:rPr>
            </w:pPr>
            <w:r w:rsidRPr="0050005D">
              <w:rPr>
                <w:rFonts w:ascii="Times New Roman" w:hAnsi="Times New Roman" w:cs="Times New Roman"/>
              </w:rPr>
              <w:t xml:space="preserve">Заместитель директора по учебной работе </w:t>
            </w:r>
            <w:r>
              <w:rPr>
                <w:rFonts w:ascii="Times New Roman" w:hAnsi="Times New Roman" w:cs="Times New Roman"/>
              </w:rPr>
              <w:t>Рогожин А.А.</w:t>
            </w:r>
          </w:p>
          <w:p w:rsidR="005F24A5" w:rsidRPr="0050005D" w:rsidRDefault="005F24A5" w:rsidP="00521422">
            <w:pPr>
              <w:rPr>
                <w:rFonts w:ascii="Times New Roman" w:hAnsi="Times New Roman" w:cs="Times New Roman"/>
              </w:rPr>
            </w:pPr>
          </w:p>
        </w:tc>
        <w:tc>
          <w:tcPr>
            <w:tcW w:w="5701" w:type="dxa"/>
          </w:tcPr>
          <w:p w:rsidR="005F24A5" w:rsidRPr="0050005D" w:rsidRDefault="005F24A5" w:rsidP="00B54DBD">
            <w:pPr>
              <w:rPr>
                <w:rFonts w:ascii="Times New Roman" w:hAnsi="Times New Roman" w:cs="Times New Roman"/>
              </w:rPr>
            </w:pPr>
          </w:p>
        </w:tc>
      </w:tr>
    </w:tbl>
    <w:p w:rsidR="005F24A5" w:rsidRDefault="005F24A5" w:rsidP="005F24A5">
      <w:pPr>
        <w:rPr>
          <w:rFonts w:ascii="Times New Roman" w:hAnsi="Times New Roman" w:cs="Times New Roman"/>
        </w:rPr>
      </w:pPr>
    </w:p>
    <w:p w:rsidR="005F24A5" w:rsidRDefault="005F24A5" w:rsidP="005F24A5">
      <w:pPr>
        <w:rPr>
          <w:rFonts w:ascii="Times New Roman" w:hAnsi="Times New Roman" w:cs="Times New Roman"/>
        </w:rPr>
      </w:pPr>
    </w:p>
    <w:p w:rsidR="005F24A5" w:rsidRPr="0050005D" w:rsidRDefault="005F24A5" w:rsidP="005F24A5">
      <w:pP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8"/>
        <w:gridCol w:w="4663"/>
      </w:tblGrid>
      <w:tr w:rsidR="005F24A5" w:rsidRPr="0050005D" w:rsidTr="00B20A4C">
        <w:tc>
          <w:tcPr>
            <w:tcW w:w="5701" w:type="dxa"/>
          </w:tcPr>
          <w:p w:rsidR="00B75771" w:rsidRPr="00B75771" w:rsidRDefault="00B75771" w:rsidP="00B75771">
            <w:pPr>
              <w:rPr>
                <w:rFonts w:ascii="Times New Roman" w:hAnsi="Times New Roman" w:cs="Times New Roman"/>
              </w:rPr>
            </w:pPr>
            <w:r w:rsidRPr="00B75771">
              <w:rPr>
                <w:rFonts w:ascii="Times New Roman" w:hAnsi="Times New Roman" w:cs="Times New Roman"/>
              </w:rPr>
              <w:t>Согласовано</w:t>
            </w:r>
          </w:p>
          <w:p w:rsidR="005F24A5" w:rsidRPr="0050005D" w:rsidRDefault="00B75771" w:rsidP="00B75771">
            <w:pPr>
              <w:rPr>
                <w:rFonts w:ascii="Times New Roman" w:hAnsi="Times New Roman" w:cs="Times New Roman"/>
              </w:rPr>
            </w:pPr>
            <w:r w:rsidRPr="00B75771">
              <w:rPr>
                <w:rFonts w:ascii="Times New Roman" w:hAnsi="Times New Roman" w:cs="Times New Roman"/>
              </w:rPr>
              <w:t xml:space="preserve">Директор Орловской детской хоровой школы Саньков И.А. </w:t>
            </w:r>
            <w:bookmarkStart w:id="0" w:name="_GoBack"/>
            <w:bookmarkEnd w:id="0"/>
          </w:p>
        </w:tc>
        <w:tc>
          <w:tcPr>
            <w:tcW w:w="5701" w:type="dxa"/>
          </w:tcPr>
          <w:p w:rsidR="005F24A5" w:rsidRPr="0050005D" w:rsidRDefault="005F24A5" w:rsidP="00060C9D">
            <w:pPr>
              <w:rPr>
                <w:rFonts w:ascii="Times New Roman" w:hAnsi="Times New Roman" w:cs="Times New Roman"/>
              </w:rPr>
            </w:pPr>
          </w:p>
        </w:tc>
      </w:tr>
    </w:tbl>
    <w:p w:rsidR="005F24A5" w:rsidRDefault="005F24A5" w:rsidP="005F24A5">
      <w:pPr>
        <w:rPr>
          <w:rFonts w:ascii="Times New Roman" w:hAnsi="Times New Roman" w:cs="Times New Roman"/>
        </w:rPr>
      </w:pPr>
    </w:p>
    <w:p w:rsidR="005F24A5" w:rsidRDefault="005F24A5" w:rsidP="00060C9D">
      <w:pPr>
        <w:jc w:val="center"/>
        <w:rPr>
          <w:rFonts w:ascii="Times New Roman" w:hAnsi="Times New Roman" w:cs="Times New Roman"/>
        </w:rPr>
      </w:pPr>
    </w:p>
    <w:p w:rsidR="005F24A5" w:rsidRDefault="005F24A5" w:rsidP="005F24A5">
      <w:pPr>
        <w:rPr>
          <w:rFonts w:ascii="Times New Roman" w:hAnsi="Times New Roman" w:cs="Times New Roman"/>
        </w:rPr>
      </w:pPr>
    </w:p>
    <w:p w:rsidR="005F24A5" w:rsidRDefault="005F24A5" w:rsidP="005F24A5">
      <w:pPr>
        <w:rPr>
          <w:rFonts w:ascii="Times New Roman" w:hAnsi="Times New Roman" w:cs="Times New Roman"/>
        </w:rPr>
      </w:pPr>
    </w:p>
    <w:p w:rsidR="004056DC" w:rsidRDefault="004056DC" w:rsidP="005F24A5">
      <w:pPr>
        <w:rPr>
          <w:rFonts w:ascii="Times New Roman" w:hAnsi="Times New Roman" w:cs="Times New Roman"/>
        </w:rPr>
      </w:pPr>
    </w:p>
    <w:p w:rsidR="004056DC" w:rsidRDefault="004056DC" w:rsidP="005F24A5">
      <w:pPr>
        <w:rPr>
          <w:rFonts w:ascii="Times New Roman" w:hAnsi="Times New Roman" w:cs="Times New Roman"/>
        </w:rPr>
      </w:pPr>
    </w:p>
    <w:p w:rsidR="004056DC" w:rsidRPr="0050005D" w:rsidRDefault="004056DC" w:rsidP="005F24A5">
      <w:pPr>
        <w:rPr>
          <w:rFonts w:ascii="Times New Roman" w:hAnsi="Times New Roman" w:cs="Times New Roman"/>
        </w:rPr>
      </w:pPr>
    </w:p>
    <w:p w:rsidR="005F24A5" w:rsidRPr="0050005D" w:rsidRDefault="005F24A5" w:rsidP="005F24A5">
      <w:pPr>
        <w:rPr>
          <w:rFonts w:ascii="Times New Roman" w:hAnsi="Times New Roman" w:cs="Times New Roman"/>
        </w:rPr>
      </w:pPr>
      <w:r w:rsidRPr="0050005D">
        <w:rPr>
          <w:rFonts w:ascii="Times New Roman" w:hAnsi="Times New Roman" w:cs="Times New Roman"/>
        </w:rPr>
        <w:t>Составитель:</w:t>
      </w:r>
    </w:p>
    <w:p w:rsidR="005F24A5" w:rsidRPr="0050005D" w:rsidRDefault="00F57FA8" w:rsidP="005F24A5">
      <w:pPr>
        <w:rPr>
          <w:rFonts w:ascii="Times New Roman" w:hAnsi="Times New Roman" w:cs="Times New Roman"/>
        </w:rPr>
      </w:pPr>
      <w:r>
        <w:rPr>
          <w:rFonts w:ascii="Times New Roman" w:hAnsi="Times New Roman" w:cs="Times New Roman"/>
        </w:rPr>
        <w:t xml:space="preserve">Председатель </w:t>
      </w:r>
      <w:r w:rsidR="005F24A5" w:rsidRPr="0050005D">
        <w:rPr>
          <w:rFonts w:ascii="Times New Roman" w:hAnsi="Times New Roman" w:cs="Times New Roman"/>
        </w:rPr>
        <w:t>ПЦК «</w:t>
      </w:r>
      <w:r w:rsidR="005F24A5">
        <w:rPr>
          <w:rFonts w:ascii="Times New Roman" w:hAnsi="Times New Roman" w:cs="Times New Roman"/>
        </w:rPr>
        <w:t>Инструменты народного оркестра</w:t>
      </w:r>
      <w:r w:rsidR="005F24A5" w:rsidRPr="0050005D">
        <w:rPr>
          <w:rFonts w:ascii="Times New Roman" w:hAnsi="Times New Roman" w:cs="Times New Roman"/>
        </w:rPr>
        <w:t>»</w:t>
      </w:r>
      <w:r w:rsidR="00C71E91">
        <w:rPr>
          <w:rFonts w:ascii="Times New Roman" w:hAnsi="Times New Roman" w:cs="Times New Roman"/>
        </w:rPr>
        <w:t xml:space="preserve"> Маркин Н.И.</w:t>
      </w:r>
    </w:p>
    <w:p w:rsidR="005F24A5" w:rsidRPr="0050005D" w:rsidRDefault="005F24A5" w:rsidP="005F24A5">
      <w:pPr>
        <w:rPr>
          <w:rFonts w:ascii="Times New Roman" w:hAnsi="Times New Roman" w:cs="Times New Roman"/>
        </w:rPr>
      </w:pPr>
    </w:p>
    <w:p w:rsidR="005F24A5" w:rsidRDefault="005F24A5"/>
    <w:p w:rsidR="005F24A5" w:rsidRDefault="005F24A5"/>
    <w:p w:rsidR="00997AC1" w:rsidRDefault="00997AC1"/>
    <w:p w:rsidR="00C71E91" w:rsidRDefault="00C71E91">
      <w:pPr>
        <w:widowControl/>
        <w:spacing w:after="200" w:line="276" w:lineRule="auto"/>
        <w:rPr>
          <w:rStyle w:val="21"/>
          <w:rFonts w:eastAsiaTheme="minorHAnsi"/>
          <w:lang w:eastAsia="en-US"/>
        </w:rPr>
      </w:pPr>
      <w:r>
        <w:rPr>
          <w:rStyle w:val="21"/>
        </w:rPr>
        <w:br w:type="page"/>
      </w:r>
    </w:p>
    <w:p w:rsidR="005F24A5" w:rsidRPr="00997AC1" w:rsidRDefault="005F24A5" w:rsidP="00997AC1">
      <w:pPr>
        <w:pStyle w:val="210"/>
        <w:shd w:val="clear" w:color="auto" w:fill="auto"/>
        <w:ind w:firstLine="580"/>
        <w:jc w:val="both"/>
        <w:rPr>
          <w:sz w:val="24"/>
          <w:szCs w:val="24"/>
        </w:rPr>
      </w:pPr>
      <w:r w:rsidRPr="00997AC1">
        <w:rPr>
          <w:rStyle w:val="21"/>
          <w:color w:val="000000"/>
          <w:sz w:val="24"/>
          <w:szCs w:val="24"/>
        </w:rPr>
        <w:lastRenderedPageBreak/>
        <w:t>Программа итоговой государственной аттестации по специальности 53.02.01.04</w:t>
      </w:r>
      <w:r w:rsidR="004056DC" w:rsidRPr="00997AC1">
        <w:rPr>
          <w:rStyle w:val="21"/>
          <w:color w:val="000000"/>
          <w:sz w:val="24"/>
          <w:szCs w:val="24"/>
        </w:rPr>
        <w:t xml:space="preserve"> </w:t>
      </w:r>
      <w:r w:rsidRPr="00997AC1">
        <w:rPr>
          <w:rStyle w:val="21"/>
          <w:color w:val="000000"/>
          <w:sz w:val="24"/>
          <w:szCs w:val="24"/>
        </w:rPr>
        <w:t>«Инструменты народного оркестра» составлена в соответствии с Положением об итоговой аттестации БПОУ ОО «</w:t>
      </w:r>
      <w:r w:rsidR="004056DC" w:rsidRPr="00997AC1">
        <w:rPr>
          <w:rStyle w:val="21"/>
          <w:color w:val="000000"/>
          <w:sz w:val="24"/>
          <w:szCs w:val="24"/>
        </w:rPr>
        <w:t>Орловский музыкальный колледж».</w:t>
      </w:r>
    </w:p>
    <w:p w:rsidR="005F24A5" w:rsidRPr="00997AC1" w:rsidRDefault="005F24A5" w:rsidP="00997AC1">
      <w:pPr>
        <w:pStyle w:val="210"/>
        <w:shd w:val="clear" w:color="auto" w:fill="auto"/>
        <w:ind w:firstLine="580"/>
        <w:jc w:val="both"/>
        <w:rPr>
          <w:sz w:val="24"/>
          <w:szCs w:val="24"/>
        </w:rPr>
      </w:pPr>
      <w:r w:rsidRPr="00997AC1">
        <w:rPr>
          <w:rStyle w:val="21"/>
          <w:color w:val="000000"/>
          <w:sz w:val="24"/>
          <w:szCs w:val="24"/>
        </w:rPr>
        <w:t>Целью итоговой государственной аттестации является установление уровня</w:t>
      </w:r>
      <w:r w:rsidR="004056DC" w:rsidRPr="00997AC1">
        <w:rPr>
          <w:rStyle w:val="21"/>
          <w:color w:val="000000"/>
          <w:sz w:val="24"/>
          <w:szCs w:val="24"/>
        </w:rPr>
        <w:t xml:space="preserve"> </w:t>
      </w:r>
      <w:r w:rsidRPr="00997AC1">
        <w:rPr>
          <w:rStyle w:val="21"/>
          <w:color w:val="000000"/>
          <w:sz w:val="24"/>
          <w:szCs w:val="24"/>
        </w:rPr>
        <w:t>подготовки выпускника к выполнению профессиональных</w:t>
      </w:r>
      <w:r w:rsidR="004320F6" w:rsidRPr="00997AC1">
        <w:rPr>
          <w:rStyle w:val="21"/>
          <w:color w:val="000000"/>
          <w:sz w:val="24"/>
          <w:szCs w:val="24"/>
        </w:rPr>
        <w:t xml:space="preserve"> </w:t>
      </w:r>
      <w:r w:rsidRPr="00997AC1">
        <w:rPr>
          <w:rStyle w:val="21"/>
          <w:color w:val="000000"/>
          <w:sz w:val="24"/>
          <w:szCs w:val="24"/>
        </w:rPr>
        <w:t>задач и соответствия его подготовки требованиям Федерального государственного</w:t>
      </w:r>
      <w:r w:rsidR="004320F6" w:rsidRPr="00997AC1">
        <w:rPr>
          <w:rStyle w:val="21"/>
          <w:color w:val="000000"/>
          <w:sz w:val="24"/>
          <w:szCs w:val="24"/>
        </w:rPr>
        <w:t xml:space="preserve"> </w:t>
      </w:r>
      <w:r w:rsidRPr="00997AC1">
        <w:rPr>
          <w:rStyle w:val="21"/>
          <w:color w:val="000000"/>
          <w:sz w:val="24"/>
          <w:szCs w:val="24"/>
        </w:rPr>
        <w:t>образовательного стандарта среднего профессионального образования.</w:t>
      </w:r>
    </w:p>
    <w:p w:rsidR="005F24A5" w:rsidRPr="00997AC1" w:rsidRDefault="005F24A5" w:rsidP="00997AC1">
      <w:pPr>
        <w:pStyle w:val="210"/>
        <w:shd w:val="clear" w:color="auto" w:fill="auto"/>
        <w:tabs>
          <w:tab w:val="left" w:pos="4358"/>
        </w:tabs>
        <w:ind w:firstLine="740"/>
        <w:jc w:val="both"/>
        <w:rPr>
          <w:sz w:val="24"/>
          <w:szCs w:val="24"/>
        </w:rPr>
      </w:pPr>
      <w:r w:rsidRPr="00997AC1">
        <w:rPr>
          <w:rStyle w:val="21"/>
          <w:color w:val="000000"/>
          <w:sz w:val="24"/>
          <w:szCs w:val="24"/>
        </w:rPr>
        <w:t>К итоговой государственной аттестации, допускается лицо, успешно завершившее</w:t>
      </w:r>
      <w:r w:rsidR="004320F6" w:rsidRPr="00997AC1">
        <w:rPr>
          <w:rStyle w:val="21"/>
          <w:color w:val="000000"/>
          <w:sz w:val="24"/>
          <w:szCs w:val="24"/>
        </w:rPr>
        <w:t xml:space="preserve"> </w:t>
      </w:r>
      <w:r w:rsidRPr="00997AC1">
        <w:rPr>
          <w:rStyle w:val="21"/>
          <w:color w:val="000000"/>
          <w:sz w:val="24"/>
          <w:szCs w:val="24"/>
        </w:rPr>
        <w:t>программу подготовки специалистов среднего звена по специальности «Инструменты народного оркестра»,разработанную колледжем в соответствии с</w:t>
      </w:r>
      <w:r w:rsidRPr="00997AC1">
        <w:rPr>
          <w:sz w:val="24"/>
          <w:szCs w:val="24"/>
        </w:rPr>
        <w:t xml:space="preserve"> </w:t>
      </w:r>
      <w:r w:rsidRPr="00997AC1">
        <w:rPr>
          <w:rStyle w:val="21"/>
          <w:color w:val="000000"/>
          <w:sz w:val="24"/>
          <w:szCs w:val="24"/>
        </w:rPr>
        <w:t>требованиями федерального государственного образовательного стандарта среднего</w:t>
      </w:r>
      <w:r w:rsidR="004320F6" w:rsidRPr="00997AC1">
        <w:rPr>
          <w:rStyle w:val="21"/>
          <w:color w:val="000000"/>
          <w:sz w:val="24"/>
          <w:szCs w:val="24"/>
        </w:rPr>
        <w:t xml:space="preserve"> </w:t>
      </w:r>
      <w:r w:rsidRPr="00997AC1">
        <w:rPr>
          <w:rStyle w:val="21"/>
          <w:color w:val="000000"/>
          <w:sz w:val="24"/>
          <w:szCs w:val="24"/>
        </w:rPr>
        <w:t>профессионального образования, и успешно прошедшее все другие виды итоговых</w:t>
      </w:r>
      <w:r w:rsidR="004320F6" w:rsidRPr="00997AC1">
        <w:rPr>
          <w:rStyle w:val="21"/>
          <w:color w:val="000000"/>
          <w:sz w:val="24"/>
          <w:szCs w:val="24"/>
        </w:rPr>
        <w:t xml:space="preserve"> </w:t>
      </w:r>
      <w:r w:rsidRPr="00997AC1">
        <w:rPr>
          <w:rStyle w:val="21"/>
          <w:color w:val="000000"/>
          <w:sz w:val="24"/>
          <w:szCs w:val="24"/>
        </w:rPr>
        <w:t>аттестационных испытаний. Допуск осуществляется приказом директора колледжа.</w:t>
      </w:r>
    </w:p>
    <w:p w:rsidR="005F24A5" w:rsidRPr="00997AC1" w:rsidRDefault="005F24A5" w:rsidP="00997AC1">
      <w:pPr>
        <w:pStyle w:val="210"/>
        <w:shd w:val="clear" w:color="auto" w:fill="auto"/>
        <w:ind w:firstLine="740"/>
        <w:jc w:val="both"/>
        <w:rPr>
          <w:sz w:val="24"/>
          <w:szCs w:val="24"/>
        </w:rPr>
      </w:pPr>
      <w:r w:rsidRPr="00997AC1">
        <w:rPr>
          <w:rStyle w:val="21"/>
          <w:color w:val="000000"/>
          <w:sz w:val="24"/>
          <w:szCs w:val="24"/>
        </w:rPr>
        <w:t>Необходимым условием допуска к государственной (итоговой) аттестации является</w:t>
      </w:r>
      <w:r w:rsidR="004320F6" w:rsidRPr="00997AC1">
        <w:rPr>
          <w:rStyle w:val="21"/>
          <w:color w:val="000000"/>
          <w:sz w:val="24"/>
          <w:szCs w:val="24"/>
        </w:rPr>
        <w:t xml:space="preserve"> </w:t>
      </w:r>
      <w:r w:rsidRPr="00997AC1">
        <w:rPr>
          <w:rStyle w:val="21"/>
          <w:color w:val="000000"/>
          <w:sz w:val="24"/>
          <w:szCs w:val="24"/>
        </w:rPr>
        <w:t>представление документов, подтверждающих освоение обучающимся компетенций при</w:t>
      </w:r>
      <w:r w:rsidR="004320F6" w:rsidRPr="00997AC1">
        <w:rPr>
          <w:rStyle w:val="21"/>
          <w:color w:val="000000"/>
          <w:sz w:val="24"/>
          <w:szCs w:val="24"/>
        </w:rPr>
        <w:t xml:space="preserve"> </w:t>
      </w:r>
      <w:r w:rsidRPr="00997AC1">
        <w:rPr>
          <w:rStyle w:val="21"/>
          <w:color w:val="000000"/>
          <w:sz w:val="24"/>
          <w:szCs w:val="24"/>
        </w:rPr>
        <w:t>изучении теоретического материала и прохождении практики по каждому из основных</w:t>
      </w:r>
      <w:r w:rsidR="004320F6" w:rsidRPr="00997AC1">
        <w:rPr>
          <w:rStyle w:val="21"/>
          <w:color w:val="000000"/>
          <w:sz w:val="24"/>
          <w:szCs w:val="24"/>
        </w:rPr>
        <w:t xml:space="preserve"> </w:t>
      </w:r>
      <w:r w:rsidRPr="00997AC1">
        <w:rPr>
          <w:rStyle w:val="21"/>
          <w:color w:val="000000"/>
          <w:sz w:val="24"/>
          <w:szCs w:val="24"/>
        </w:rPr>
        <w:t>видов профессиональной деятельности. В том числе выпускником могут быть</w:t>
      </w:r>
      <w:r w:rsidR="004320F6" w:rsidRPr="00997AC1">
        <w:rPr>
          <w:rStyle w:val="21"/>
          <w:color w:val="000000"/>
          <w:sz w:val="24"/>
          <w:szCs w:val="24"/>
        </w:rPr>
        <w:t xml:space="preserve"> </w:t>
      </w:r>
      <w:r w:rsidRPr="00997AC1">
        <w:rPr>
          <w:rStyle w:val="21"/>
          <w:color w:val="000000"/>
          <w:sz w:val="24"/>
          <w:szCs w:val="24"/>
        </w:rPr>
        <w:t>предоставлены отчеты о ранее достигнутых результатах (портфолио): дипломы конкурсов,</w:t>
      </w:r>
      <w:r w:rsidR="004320F6" w:rsidRPr="00997AC1">
        <w:rPr>
          <w:rStyle w:val="21"/>
          <w:color w:val="000000"/>
          <w:sz w:val="24"/>
          <w:szCs w:val="24"/>
        </w:rPr>
        <w:t xml:space="preserve"> </w:t>
      </w:r>
      <w:r w:rsidRPr="00997AC1">
        <w:rPr>
          <w:rStyle w:val="21"/>
          <w:color w:val="000000"/>
          <w:sz w:val="24"/>
          <w:szCs w:val="24"/>
        </w:rPr>
        <w:t>олимпиад, дополнительные сертификаты, творческие работы по специальности,</w:t>
      </w:r>
      <w:r w:rsidR="004320F6" w:rsidRPr="00997AC1">
        <w:rPr>
          <w:rStyle w:val="21"/>
          <w:color w:val="000000"/>
          <w:sz w:val="24"/>
          <w:szCs w:val="24"/>
        </w:rPr>
        <w:t xml:space="preserve"> </w:t>
      </w:r>
      <w:r w:rsidRPr="00997AC1">
        <w:rPr>
          <w:rStyle w:val="21"/>
          <w:color w:val="000000"/>
          <w:sz w:val="24"/>
          <w:szCs w:val="24"/>
        </w:rPr>
        <w:t>характеристики с мест прохождения производственной практики.</w:t>
      </w:r>
    </w:p>
    <w:p w:rsidR="005F24A5" w:rsidRPr="00997AC1" w:rsidRDefault="005F24A5" w:rsidP="00997AC1">
      <w:pPr>
        <w:pStyle w:val="210"/>
        <w:shd w:val="clear" w:color="auto" w:fill="auto"/>
        <w:ind w:firstLine="580"/>
        <w:jc w:val="both"/>
        <w:rPr>
          <w:sz w:val="24"/>
          <w:szCs w:val="24"/>
        </w:rPr>
      </w:pPr>
      <w:r w:rsidRPr="00997AC1">
        <w:rPr>
          <w:rStyle w:val="21"/>
          <w:color w:val="000000"/>
          <w:sz w:val="24"/>
          <w:szCs w:val="24"/>
        </w:rPr>
        <w:t>Для проведения итоговой государственной аттестации формируются государственная</w:t>
      </w:r>
      <w:r w:rsidR="004320F6" w:rsidRPr="00997AC1">
        <w:rPr>
          <w:rStyle w:val="21"/>
          <w:color w:val="000000"/>
          <w:sz w:val="24"/>
          <w:szCs w:val="24"/>
        </w:rPr>
        <w:t xml:space="preserve"> </w:t>
      </w:r>
      <w:r w:rsidRPr="00997AC1">
        <w:rPr>
          <w:rStyle w:val="21"/>
          <w:color w:val="000000"/>
          <w:sz w:val="24"/>
          <w:szCs w:val="24"/>
        </w:rPr>
        <w:t>аттестационная комиссия. Государственную аттестационную комиссию возглавляет</w:t>
      </w:r>
      <w:r w:rsidR="004320F6" w:rsidRPr="00997AC1">
        <w:rPr>
          <w:rStyle w:val="21"/>
          <w:color w:val="000000"/>
          <w:sz w:val="24"/>
          <w:szCs w:val="24"/>
        </w:rPr>
        <w:t xml:space="preserve"> </w:t>
      </w:r>
      <w:r w:rsidRPr="00997AC1">
        <w:rPr>
          <w:rStyle w:val="21"/>
          <w:color w:val="000000"/>
          <w:sz w:val="24"/>
          <w:szCs w:val="24"/>
        </w:rPr>
        <w:t>председатель, который организует и контролирует деятельность экзаменационных</w:t>
      </w:r>
      <w:r w:rsidR="004320F6" w:rsidRPr="00997AC1">
        <w:rPr>
          <w:rStyle w:val="21"/>
          <w:color w:val="000000"/>
          <w:sz w:val="24"/>
          <w:szCs w:val="24"/>
        </w:rPr>
        <w:t xml:space="preserve"> </w:t>
      </w:r>
      <w:r w:rsidRPr="00997AC1">
        <w:rPr>
          <w:rStyle w:val="21"/>
          <w:color w:val="000000"/>
          <w:sz w:val="24"/>
          <w:szCs w:val="24"/>
        </w:rPr>
        <w:t>комиссий, обеспечивает единство требований, предъявляемых к выпускникам.</w:t>
      </w:r>
    </w:p>
    <w:p w:rsidR="005F24A5" w:rsidRPr="00997AC1" w:rsidRDefault="005F24A5" w:rsidP="00997AC1">
      <w:pPr>
        <w:pStyle w:val="210"/>
        <w:shd w:val="clear" w:color="auto" w:fill="auto"/>
        <w:ind w:firstLine="580"/>
        <w:jc w:val="both"/>
        <w:rPr>
          <w:sz w:val="24"/>
          <w:szCs w:val="24"/>
        </w:rPr>
      </w:pPr>
      <w:r w:rsidRPr="00997AC1">
        <w:rPr>
          <w:rStyle w:val="21"/>
          <w:color w:val="000000"/>
          <w:sz w:val="24"/>
          <w:szCs w:val="24"/>
        </w:rPr>
        <w:t>При условии успешного прохождения всех установленных видов итоговых</w:t>
      </w:r>
      <w:r w:rsidR="004320F6" w:rsidRPr="00997AC1">
        <w:rPr>
          <w:rStyle w:val="21"/>
          <w:color w:val="000000"/>
          <w:sz w:val="24"/>
          <w:szCs w:val="24"/>
        </w:rPr>
        <w:t xml:space="preserve"> </w:t>
      </w:r>
      <w:r w:rsidRPr="00997AC1">
        <w:rPr>
          <w:rStyle w:val="21"/>
          <w:color w:val="000000"/>
          <w:sz w:val="24"/>
          <w:szCs w:val="24"/>
        </w:rPr>
        <w:t>аттестационных испытаний, входящих в итоговую государственную аттестацию,</w:t>
      </w:r>
      <w:r w:rsidR="004320F6" w:rsidRPr="00997AC1">
        <w:rPr>
          <w:rStyle w:val="21"/>
          <w:color w:val="000000"/>
          <w:sz w:val="24"/>
          <w:szCs w:val="24"/>
        </w:rPr>
        <w:t xml:space="preserve"> </w:t>
      </w:r>
      <w:r w:rsidRPr="00997AC1">
        <w:rPr>
          <w:rStyle w:val="21"/>
          <w:color w:val="000000"/>
          <w:sz w:val="24"/>
          <w:szCs w:val="24"/>
        </w:rPr>
        <w:t>выпускнику присваивается квалификация</w:t>
      </w:r>
      <w:r w:rsidR="003C5EE2" w:rsidRPr="00997AC1">
        <w:rPr>
          <w:rStyle w:val="21"/>
          <w:color w:val="000000"/>
          <w:sz w:val="24"/>
          <w:szCs w:val="24"/>
        </w:rPr>
        <w:t>:</w:t>
      </w:r>
      <w:r w:rsidRPr="00997AC1">
        <w:rPr>
          <w:rStyle w:val="21"/>
          <w:color w:val="000000"/>
          <w:sz w:val="24"/>
          <w:szCs w:val="24"/>
        </w:rPr>
        <w:t xml:space="preserve"> </w:t>
      </w:r>
      <w:r w:rsidR="003C5EE2" w:rsidRPr="00997AC1">
        <w:rPr>
          <w:rStyle w:val="21"/>
          <w:color w:val="000000"/>
          <w:sz w:val="24"/>
          <w:szCs w:val="24"/>
        </w:rPr>
        <w:t xml:space="preserve"> «</w:t>
      </w:r>
      <w:r w:rsidR="003C5EE2" w:rsidRPr="00997AC1">
        <w:rPr>
          <w:rFonts w:eastAsia="Times New Roman"/>
          <w:sz w:val="24"/>
          <w:szCs w:val="24"/>
        </w:rPr>
        <w:t>Артист, преподаватель, концертмейстер»</w:t>
      </w:r>
      <w:r w:rsidR="003C5EE2" w:rsidRPr="00997AC1">
        <w:rPr>
          <w:rStyle w:val="21"/>
          <w:color w:val="000000"/>
          <w:sz w:val="24"/>
          <w:szCs w:val="24"/>
        </w:rPr>
        <w:t xml:space="preserve"> </w:t>
      </w:r>
      <w:r w:rsidRPr="00997AC1">
        <w:rPr>
          <w:rStyle w:val="21"/>
          <w:color w:val="000000"/>
          <w:sz w:val="24"/>
          <w:szCs w:val="24"/>
        </w:rPr>
        <w:t>и выдается диплом</w:t>
      </w:r>
      <w:r w:rsidR="004320F6" w:rsidRPr="00997AC1">
        <w:rPr>
          <w:rStyle w:val="21"/>
          <w:color w:val="000000"/>
          <w:sz w:val="24"/>
          <w:szCs w:val="24"/>
        </w:rPr>
        <w:t xml:space="preserve"> </w:t>
      </w:r>
      <w:r w:rsidRPr="00997AC1">
        <w:rPr>
          <w:rStyle w:val="21"/>
          <w:color w:val="000000"/>
          <w:sz w:val="24"/>
          <w:szCs w:val="24"/>
        </w:rPr>
        <w:t>государственного образца о среднем профессиональном образовании.</w:t>
      </w:r>
    </w:p>
    <w:p w:rsidR="005F24A5" w:rsidRPr="00997AC1" w:rsidRDefault="005F24A5" w:rsidP="00997AC1">
      <w:pPr>
        <w:jc w:val="both"/>
        <w:rPr>
          <w:rFonts w:ascii="Times New Roman" w:hAnsi="Times New Roman" w:cs="Times New Roman"/>
        </w:rPr>
      </w:pPr>
    </w:p>
    <w:p w:rsidR="005F24A5" w:rsidRPr="00997AC1" w:rsidRDefault="003C5EE2" w:rsidP="00997AC1">
      <w:pPr>
        <w:pStyle w:val="210"/>
        <w:shd w:val="clear" w:color="auto" w:fill="auto"/>
        <w:ind w:firstLine="580"/>
        <w:jc w:val="both"/>
        <w:rPr>
          <w:sz w:val="24"/>
          <w:szCs w:val="24"/>
        </w:rPr>
      </w:pPr>
      <w:r w:rsidRPr="00997AC1">
        <w:rPr>
          <w:rFonts w:eastAsia="Times New Roman"/>
          <w:sz w:val="24"/>
          <w:szCs w:val="24"/>
        </w:rPr>
        <w:t>Артист, преподаватель, концертмейстер</w:t>
      </w:r>
      <w:r w:rsidRPr="00997AC1">
        <w:rPr>
          <w:rStyle w:val="21"/>
          <w:color w:val="000000"/>
          <w:sz w:val="24"/>
          <w:szCs w:val="24"/>
        </w:rPr>
        <w:t xml:space="preserve"> </w:t>
      </w:r>
      <w:r w:rsidR="005F24A5" w:rsidRPr="00997AC1">
        <w:rPr>
          <w:rStyle w:val="21"/>
          <w:color w:val="000000"/>
          <w:sz w:val="24"/>
          <w:szCs w:val="24"/>
        </w:rPr>
        <w:t xml:space="preserve">должен обладать </w:t>
      </w:r>
      <w:r w:rsidR="005F24A5" w:rsidRPr="00997AC1">
        <w:rPr>
          <w:rStyle w:val="22"/>
          <w:color w:val="000000"/>
          <w:sz w:val="24"/>
          <w:szCs w:val="24"/>
        </w:rPr>
        <w:t>общими компетенциями</w:t>
      </w:r>
      <w:r w:rsidR="005F24A5" w:rsidRPr="00997AC1">
        <w:rPr>
          <w:rStyle w:val="21"/>
          <w:color w:val="000000"/>
          <w:sz w:val="24"/>
          <w:szCs w:val="24"/>
        </w:rPr>
        <w:t>, включающими в</w:t>
      </w:r>
      <w:r w:rsidR="004320F6" w:rsidRPr="00997AC1">
        <w:rPr>
          <w:rStyle w:val="21"/>
          <w:color w:val="000000"/>
          <w:sz w:val="24"/>
          <w:szCs w:val="24"/>
        </w:rPr>
        <w:t xml:space="preserve"> </w:t>
      </w:r>
      <w:r w:rsidR="005F24A5" w:rsidRPr="00997AC1">
        <w:rPr>
          <w:rStyle w:val="21"/>
          <w:color w:val="000000"/>
          <w:sz w:val="24"/>
          <w:szCs w:val="24"/>
        </w:rPr>
        <w:t>себя способность:</w:t>
      </w:r>
    </w:p>
    <w:p w:rsidR="007937B1" w:rsidRPr="007937B1" w:rsidRDefault="007937B1" w:rsidP="007937B1">
      <w:pPr>
        <w:pStyle w:val="210"/>
        <w:ind w:firstLine="560"/>
        <w:jc w:val="both"/>
        <w:rPr>
          <w:rStyle w:val="21"/>
          <w:color w:val="000000"/>
          <w:sz w:val="24"/>
          <w:szCs w:val="24"/>
        </w:rPr>
      </w:pPr>
      <w:r w:rsidRPr="007937B1">
        <w:rPr>
          <w:rStyle w:val="21"/>
          <w:color w:val="000000"/>
          <w:sz w:val="24"/>
          <w:szCs w:val="24"/>
        </w:rPr>
        <w:t>ОК 01. Выбирать способы решения задач профессиональной деятельности применительно к различным контекстам;</w:t>
      </w:r>
    </w:p>
    <w:p w:rsidR="007937B1" w:rsidRPr="007937B1" w:rsidRDefault="007937B1" w:rsidP="007937B1">
      <w:pPr>
        <w:pStyle w:val="210"/>
        <w:ind w:firstLine="560"/>
        <w:jc w:val="both"/>
        <w:rPr>
          <w:rStyle w:val="21"/>
          <w:color w:val="000000"/>
          <w:sz w:val="24"/>
          <w:szCs w:val="24"/>
        </w:rPr>
      </w:pPr>
      <w:r w:rsidRPr="007937B1">
        <w:rPr>
          <w:rStyle w:val="21"/>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937B1" w:rsidRPr="007937B1" w:rsidRDefault="007937B1" w:rsidP="007937B1">
      <w:pPr>
        <w:pStyle w:val="210"/>
        <w:ind w:firstLine="560"/>
        <w:jc w:val="both"/>
        <w:rPr>
          <w:rStyle w:val="21"/>
          <w:color w:val="000000"/>
          <w:sz w:val="24"/>
          <w:szCs w:val="24"/>
        </w:rPr>
      </w:pPr>
      <w:r w:rsidRPr="007937B1">
        <w:rPr>
          <w:rStyle w:val="21"/>
          <w:color w:val="000000"/>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7937B1" w:rsidRPr="007937B1" w:rsidRDefault="007937B1" w:rsidP="007937B1">
      <w:pPr>
        <w:pStyle w:val="210"/>
        <w:ind w:firstLine="560"/>
        <w:jc w:val="both"/>
        <w:rPr>
          <w:rStyle w:val="21"/>
          <w:color w:val="000000"/>
          <w:sz w:val="24"/>
          <w:szCs w:val="24"/>
        </w:rPr>
      </w:pPr>
      <w:r w:rsidRPr="007937B1">
        <w:rPr>
          <w:rStyle w:val="21"/>
          <w:color w:val="000000"/>
          <w:sz w:val="24"/>
          <w:szCs w:val="24"/>
        </w:rPr>
        <w:t>ОК 04. Эффективно взаимодействовать и работать в коллективе и команде;</w:t>
      </w:r>
    </w:p>
    <w:p w:rsidR="007937B1" w:rsidRPr="007937B1" w:rsidRDefault="007937B1" w:rsidP="007937B1">
      <w:pPr>
        <w:pStyle w:val="210"/>
        <w:ind w:firstLine="560"/>
        <w:jc w:val="both"/>
        <w:rPr>
          <w:rStyle w:val="21"/>
          <w:color w:val="000000"/>
          <w:sz w:val="24"/>
          <w:szCs w:val="24"/>
        </w:rPr>
      </w:pPr>
      <w:r w:rsidRPr="007937B1">
        <w:rPr>
          <w:rStyle w:val="21"/>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937B1" w:rsidRPr="007937B1" w:rsidRDefault="007937B1" w:rsidP="007937B1">
      <w:pPr>
        <w:pStyle w:val="210"/>
        <w:ind w:firstLine="560"/>
        <w:jc w:val="both"/>
        <w:rPr>
          <w:rStyle w:val="21"/>
          <w:color w:val="000000"/>
          <w:sz w:val="24"/>
          <w:szCs w:val="24"/>
        </w:rPr>
      </w:pPr>
      <w:r w:rsidRPr="007937B1">
        <w:rPr>
          <w:rStyle w:val="21"/>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7937B1" w:rsidRPr="007937B1" w:rsidRDefault="007937B1" w:rsidP="007937B1">
      <w:pPr>
        <w:pStyle w:val="210"/>
        <w:ind w:firstLine="560"/>
        <w:jc w:val="both"/>
        <w:rPr>
          <w:rStyle w:val="21"/>
          <w:color w:val="000000"/>
          <w:sz w:val="24"/>
          <w:szCs w:val="24"/>
        </w:rPr>
      </w:pPr>
      <w:r w:rsidRPr="007937B1">
        <w:rPr>
          <w:rStyle w:val="21"/>
          <w:color w:val="000000"/>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937B1" w:rsidRPr="007937B1" w:rsidRDefault="007937B1" w:rsidP="007937B1">
      <w:pPr>
        <w:pStyle w:val="210"/>
        <w:ind w:firstLine="560"/>
        <w:jc w:val="both"/>
        <w:rPr>
          <w:rStyle w:val="21"/>
          <w:color w:val="000000"/>
          <w:sz w:val="24"/>
          <w:szCs w:val="24"/>
        </w:rPr>
      </w:pPr>
      <w:r w:rsidRPr="007937B1">
        <w:rPr>
          <w:rStyle w:val="21"/>
          <w:color w:val="000000"/>
          <w:sz w:val="24"/>
          <w:szCs w:val="24"/>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7937B1">
        <w:rPr>
          <w:rStyle w:val="21"/>
          <w:color w:val="000000"/>
          <w:sz w:val="24"/>
          <w:szCs w:val="24"/>
        </w:rPr>
        <w:lastRenderedPageBreak/>
        <w:t>уровня физической подготовленности;</w:t>
      </w:r>
    </w:p>
    <w:p w:rsidR="007937B1" w:rsidRDefault="007937B1" w:rsidP="007937B1">
      <w:pPr>
        <w:pStyle w:val="210"/>
        <w:shd w:val="clear" w:color="auto" w:fill="auto"/>
        <w:ind w:firstLine="560"/>
        <w:jc w:val="both"/>
        <w:rPr>
          <w:rStyle w:val="21"/>
          <w:color w:val="000000"/>
          <w:sz w:val="24"/>
          <w:szCs w:val="24"/>
        </w:rPr>
      </w:pPr>
      <w:r w:rsidRPr="007937B1">
        <w:rPr>
          <w:rStyle w:val="21"/>
          <w:color w:val="000000"/>
          <w:sz w:val="24"/>
          <w:szCs w:val="24"/>
        </w:rPr>
        <w:t>ОК 09. Пользоваться профессиональной документацией на государственном и иностранном языках.</w:t>
      </w:r>
    </w:p>
    <w:p w:rsidR="005F24A5" w:rsidRPr="00997AC1" w:rsidRDefault="003C5EE2" w:rsidP="007937B1">
      <w:pPr>
        <w:pStyle w:val="210"/>
        <w:shd w:val="clear" w:color="auto" w:fill="auto"/>
        <w:ind w:firstLine="560"/>
        <w:jc w:val="both"/>
        <w:rPr>
          <w:sz w:val="24"/>
          <w:szCs w:val="24"/>
        </w:rPr>
      </w:pPr>
      <w:r w:rsidRPr="00997AC1">
        <w:rPr>
          <w:rFonts w:eastAsia="Times New Roman"/>
          <w:sz w:val="24"/>
          <w:szCs w:val="24"/>
        </w:rPr>
        <w:t>Артист, преподаватель, концертмейстер</w:t>
      </w:r>
      <w:r w:rsidR="005F24A5" w:rsidRPr="00997AC1">
        <w:rPr>
          <w:rStyle w:val="21"/>
          <w:color w:val="000000"/>
          <w:sz w:val="24"/>
          <w:szCs w:val="24"/>
        </w:rPr>
        <w:t xml:space="preserve"> должен обладать профессиональными</w:t>
      </w:r>
      <w:r w:rsidR="004320F6" w:rsidRPr="00997AC1">
        <w:rPr>
          <w:rStyle w:val="21"/>
          <w:color w:val="000000"/>
          <w:sz w:val="24"/>
          <w:szCs w:val="24"/>
        </w:rPr>
        <w:t xml:space="preserve"> </w:t>
      </w:r>
      <w:r w:rsidR="005F24A5" w:rsidRPr="00997AC1">
        <w:rPr>
          <w:rStyle w:val="21"/>
          <w:color w:val="000000"/>
          <w:sz w:val="24"/>
          <w:szCs w:val="24"/>
        </w:rPr>
        <w:t>компетенциями, соответствующими видам деятельности:</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Исполнительская и репетиционно-концертная деятельность.</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1.1. Целостно и грамотно воспринимать и исполнять музыкальные произведения,</w:t>
      </w:r>
      <w:r w:rsidR="004320F6" w:rsidRPr="00997AC1">
        <w:rPr>
          <w:rStyle w:val="21"/>
          <w:color w:val="000000"/>
          <w:sz w:val="24"/>
          <w:szCs w:val="24"/>
        </w:rPr>
        <w:t xml:space="preserve"> </w:t>
      </w:r>
      <w:r w:rsidRPr="00997AC1">
        <w:rPr>
          <w:rStyle w:val="21"/>
          <w:color w:val="000000"/>
          <w:sz w:val="24"/>
          <w:szCs w:val="24"/>
        </w:rPr>
        <w:t>самостоятельно осваивать сольный, оркестровый и ансамблевый репертуар (в соответствии</w:t>
      </w:r>
      <w:r w:rsidR="004320F6" w:rsidRPr="00997AC1">
        <w:rPr>
          <w:rStyle w:val="21"/>
          <w:color w:val="000000"/>
          <w:sz w:val="24"/>
          <w:szCs w:val="24"/>
        </w:rPr>
        <w:t xml:space="preserve"> </w:t>
      </w:r>
      <w:r w:rsidRPr="00997AC1">
        <w:rPr>
          <w:rStyle w:val="21"/>
          <w:color w:val="000000"/>
          <w:sz w:val="24"/>
          <w:szCs w:val="24"/>
        </w:rPr>
        <w:t>с программными требованиями).</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1.2. Осуществлять исполнительскую деятельность и репетиционную работу в</w:t>
      </w:r>
      <w:r w:rsidR="004320F6" w:rsidRPr="00997AC1">
        <w:rPr>
          <w:rStyle w:val="21"/>
          <w:color w:val="000000"/>
          <w:sz w:val="24"/>
          <w:szCs w:val="24"/>
        </w:rPr>
        <w:t xml:space="preserve"> </w:t>
      </w:r>
      <w:r w:rsidRPr="00997AC1">
        <w:rPr>
          <w:rStyle w:val="21"/>
          <w:color w:val="000000"/>
          <w:sz w:val="24"/>
          <w:szCs w:val="24"/>
        </w:rPr>
        <w:t>оркестровых и ансамблевых коллективах в условиях концертной организации и</w:t>
      </w:r>
      <w:r w:rsidR="004320F6" w:rsidRPr="00997AC1">
        <w:rPr>
          <w:rStyle w:val="21"/>
          <w:color w:val="000000"/>
          <w:sz w:val="24"/>
          <w:szCs w:val="24"/>
        </w:rPr>
        <w:t xml:space="preserve"> </w:t>
      </w:r>
      <w:r w:rsidRPr="00997AC1">
        <w:rPr>
          <w:rStyle w:val="21"/>
          <w:color w:val="000000"/>
          <w:sz w:val="24"/>
          <w:szCs w:val="24"/>
        </w:rPr>
        <w:t>театральной сцены.</w:t>
      </w:r>
    </w:p>
    <w:p w:rsidR="005F24A5" w:rsidRPr="00997AC1" w:rsidRDefault="005F24A5" w:rsidP="00997AC1">
      <w:pPr>
        <w:pStyle w:val="210"/>
        <w:shd w:val="clear" w:color="auto" w:fill="auto"/>
        <w:tabs>
          <w:tab w:val="left" w:pos="1188"/>
          <w:tab w:val="center" w:pos="2283"/>
          <w:tab w:val="right" w:pos="6987"/>
          <w:tab w:val="left" w:pos="7160"/>
        </w:tabs>
        <w:ind w:firstLine="560"/>
        <w:jc w:val="both"/>
        <w:rPr>
          <w:sz w:val="24"/>
          <w:szCs w:val="24"/>
        </w:rPr>
      </w:pPr>
      <w:r w:rsidRPr="00997AC1">
        <w:rPr>
          <w:rStyle w:val="21"/>
          <w:color w:val="000000"/>
          <w:sz w:val="24"/>
          <w:szCs w:val="24"/>
        </w:rPr>
        <w:t>ПК</w:t>
      </w:r>
      <w:r w:rsidRPr="00997AC1">
        <w:rPr>
          <w:rStyle w:val="21"/>
          <w:color w:val="000000"/>
          <w:sz w:val="24"/>
          <w:szCs w:val="24"/>
        </w:rPr>
        <w:tab/>
        <w:t>1.3.</w:t>
      </w:r>
      <w:r w:rsidRPr="00997AC1">
        <w:rPr>
          <w:rStyle w:val="21"/>
          <w:color w:val="000000"/>
          <w:sz w:val="24"/>
          <w:szCs w:val="24"/>
        </w:rPr>
        <w:tab/>
        <w:t>Применять</w:t>
      </w:r>
      <w:r w:rsidRPr="00997AC1">
        <w:rPr>
          <w:rStyle w:val="21"/>
          <w:color w:val="000000"/>
          <w:sz w:val="24"/>
          <w:szCs w:val="24"/>
        </w:rPr>
        <w:tab/>
        <w:t>в исполнительской деятельности</w:t>
      </w:r>
      <w:r w:rsidRPr="00997AC1">
        <w:rPr>
          <w:rStyle w:val="21"/>
          <w:color w:val="000000"/>
          <w:sz w:val="24"/>
          <w:szCs w:val="24"/>
        </w:rPr>
        <w:tab/>
        <w:t>технические средства</w:t>
      </w:r>
    </w:p>
    <w:p w:rsidR="005F24A5" w:rsidRPr="00997AC1" w:rsidRDefault="005F24A5" w:rsidP="00997AC1">
      <w:pPr>
        <w:pStyle w:val="210"/>
        <w:shd w:val="clear" w:color="auto" w:fill="auto"/>
        <w:ind w:firstLine="0"/>
        <w:jc w:val="both"/>
        <w:rPr>
          <w:sz w:val="24"/>
          <w:szCs w:val="24"/>
        </w:rPr>
      </w:pPr>
      <w:r w:rsidRPr="00997AC1">
        <w:rPr>
          <w:rStyle w:val="21"/>
          <w:color w:val="000000"/>
          <w:sz w:val="24"/>
          <w:szCs w:val="24"/>
        </w:rPr>
        <w:t>звукозаписи, вести репетиционную работу и запись в условиях студии.</w:t>
      </w:r>
    </w:p>
    <w:p w:rsidR="005F24A5" w:rsidRPr="00997AC1" w:rsidRDefault="005F24A5" w:rsidP="00997AC1">
      <w:pPr>
        <w:pStyle w:val="210"/>
        <w:shd w:val="clear" w:color="auto" w:fill="auto"/>
        <w:tabs>
          <w:tab w:val="left" w:pos="1188"/>
          <w:tab w:val="center" w:pos="2283"/>
          <w:tab w:val="right" w:pos="6987"/>
          <w:tab w:val="left" w:pos="7160"/>
        </w:tabs>
        <w:ind w:firstLine="560"/>
        <w:jc w:val="both"/>
        <w:rPr>
          <w:sz w:val="24"/>
          <w:szCs w:val="24"/>
        </w:rPr>
      </w:pPr>
      <w:r w:rsidRPr="00997AC1">
        <w:rPr>
          <w:rStyle w:val="21"/>
          <w:color w:val="000000"/>
          <w:sz w:val="24"/>
          <w:szCs w:val="24"/>
        </w:rPr>
        <w:t>ПК</w:t>
      </w:r>
      <w:r w:rsidRPr="00997AC1">
        <w:rPr>
          <w:rStyle w:val="21"/>
          <w:color w:val="000000"/>
          <w:sz w:val="24"/>
          <w:szCs w:val="24"/>
        </w:rPr>
        <w:tab/>
        <w:t>1.4.</w:t>
      </w:r>
      <w:r w:rsidRPr="00997AC1">
        <w:rPr>
          <w:rStyle w:val="21"/>
          <w:color w:val="000000"/>
          <w:sz w:val="24"/>
          <w:szCs w:val="24"/>
        </w:rPr>
        <w:tab/>
        <w:t>Выполнять</w:t>
      </w:r>
      <w:r w:rsidRPr="00997AC1">
        <w:rPr>
          <w:rStyle w:val="21"/>
          <w:color w:val="000000"/>
          <w:sz w:val="24"/>
          <w:szCs w:val="24"/>
        </w:rPr>
        <w:tab/>
        <w:t>теоретический и исполнительский</w:t>
      </w:r>
      <w:r w:rsidRPr="00997AC1">
        <w:rPr>
          <w:rStyle w:val="21"/>
          <w:color w:val="000000"/>
          <w:sz w:val="24"/>
          <w:szCs w:val="24"/>
        </w:rPr>
        <w:tab/>
        <w:t>анализ музыкального</w:t>
      </w:r>
    </w:p>
    <w:p w:rsidR="005F24A5" w:rsidRPr="00997AC1" w:rsidRDefault="005F24A5" w:rsidP="00997AC1">
      <w:pPr>
        <w:pStyle w:val="210"/>
        <w:shd w:val="clear" w:color="auto" w:fill="auto"/>
        <w:ind w:firstLine="0"/>
        <w:jc w:val="both"/>
        <w:rPr>
          <w:sz w:val="24"/>
          <w:szCs w:val="24"/>
        </w:rPr>
      </w:pPr>
      <w:r w:rsidRPr="00997AC1">
        <w:rPr>
          <w:rStyle w:val="21"/>
          <w:color w:val="000000"/>
          <w:sz w:val="24"/>
          <w:szCs w:val="24"/>
        </w:rPr>
        <w:t>произведения, применять базовые теоретические знания в процессе поиска</w:t>
      </w:r>
      <w:r w:rsidR="004320F6" w:rsidRPr="00997AC1">
        <w:rPr>
          <w:rStyle w:val="21"/>
          <w:color w:val="000000"/>
          <w:sz w:val="24"/>
          <w:szCs w:val="24"/>
        </w:rPr>
        <w:t xml:space="preserve"> </w:t>
      </w:r>
      <w:r w:rsidRPr="00997AC1">
        <w:rPr>
          <w:rStyle w:val="21"/>
          <w:color w:val="000000"/>
          <w:sz w:val="24"/>
          <w:szCs w:val="24"/>
        </w:rPr>
        <w:t>интерпретаторских решений.</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1.5. Осваивать сольный, ансамблевый, оркестровый исполнительский репертуар в</w:t>
      </w:r>
      <w:r w:rsidR="004320F6" w:rsidRPr="00997AC1">
        <w:rPr>
          <w:rStyle w:val="21"/>
          <w:color w:val="000000"/>
          <w:sz w:val="24"/>
          <w:szCs w:val="24"/>
        </w:rPr>
        <w:t xml:space="preserve"> </w:t>
      </w:r>
      <w:r w:rsidRPr="00997AC1">
        <w:rPr>
          <w:rStyle w:val="21"/>
          <w:color w:val="000000"/>
          <w:sz w:val="24"/>
          <w:szCs w:val="24"/>
        </w:rPr>
        <w:t>соответствии с программными требованиями.</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1.6. Применять базовые знания по физиологии при решении музыкально-</w:t>
      </w:r>
      <w:r w:rsidR="004320F6" w:rsidRPr="00997AC1">
        <w:rPr>
          <w:rStyle w:val="21"/>
          <w:color w:val="000000"/>
          <w:sz w:val="24"/>
          <w:szCs w:val="24"/>
        </w:rPr>
        <w:t xml:space="preserve"> </w:t>
      </w:r>
      <w:r w:rsidRPr="00997AC1">
        <w:rPr>
          <w:rStyle w:val="21"/>
          <w:color w:val="000000"/>
          <w:sz w:val="24"/>
          <w:szCs w:val="24"/>
        </w:rPr>
        <w:t>исполнительских задач.</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1.7. Исполнять обязанности музыкального руководителя творческого коллектива,</w:t>
      </w:r>
      <w:r w:rsidR="004320F6" w:rsidRPr="00997AC1">
        <w:rPr>
          <w:rStyle w:val="21"/>
          <w:color w:val="000000"/>
          <w:sz w:val="24"/>
          <w:szCs w:val="24"/>
        </w:rPr>
        <w:t xml:space="preserve"> </w:t>
      </w:r>
      <w:r w:rsidRPr="00997AC1">
        <w:rPr>
          <w:rStyle w:val="21"/>
          <w:color w:val="000000"/>
          <w:sz w:val="24"/>
          <w:szCs w:val="24"/>
        </w:rPr>
        <w:t>включающие организацию репетиционной и концертной работы, планирование и анализ</w:t>
      </w:r>
      <w:r w:rsidR="004320F6" w:rsidRPr="00997AC1">
        <w:rPr>
          <w:rStyle w:val="21"/>
          <w:color w:val="000000"/>
          <w:sz w:val="24"/>
          <w:szCs w:val="24"/>
        </w:rPr>
        <w:t xml:space="preserve"> </w:t>
      </w:r>
      <w:r w:rsidRPr="00997AC1">
        <w:rPr>
          <w:rStyle w:val="21"/>
          <w:color w:val="000000"/>
          <w:sz w:val="24"/>
          <w:szCs w:val="24"/>
        </w:rPr>
        <w:t>результатов деятельности.</w:t>
      </w:r>
    </w:p>
    <w:p w:rsidR="005F24A5" w:rsidRPr="00997AC1" w:rsidRDefault="005F24A5" w:rsidP="00997AC1">
      <w:pPr>
        <w:pStyle w:val="210"/>
        <w:shd w:val="clear" w:color="auto" w:fill="auto"/>
        <w:tabs>
          <w:tab w:val="left" w:pos="1188"/>
          <w:tab w:val="center" w:pos="2283"/>
          <w:tab w:val="right" w:pos="6987"/>
          <w:tab w:val="left" w:pos="7160"/>
        </w:tabs>
        <w:ind w:firstLine="560"/>
        <w:jc w:val="both"/>
        <w:rPr>
          <w:sz w:val="24"/>
          <w:szCs w:val="24"/>
        </w:rPr>
      </w:pPr>
      <w:r w:rsidRPr="00997AC1">
        <w:rPr>
          <w:rStyle w:val="21"/>
          <w:color w:val="000000"/>
          <w:sz w:val="24"/>
          <w:szCs w:val="24"/>
        </w:rPr>
        <w:t>ПК</w:t>
      </w:r>
      <w:r w:rsidRPr="00997AC1">
        <w:rPr>
          <w:rStyle w:val="21"/>
          <w:color w:val="000000"/>
          <w:sz w:val="24"/>
          <w:szCs w:val="24"/>
        </w:rPr>
        <w:tab/>
        <w:t>1.8.</w:t>
      </w:r>
      <w:r w:rsidRPr="00997AC1">
        <w:rPr>
          <w:rStyle w:val="21"/>
          <w:color w:val="000000"/>
          <w:sz w:val="24"/>
          <w:szCs w:val="24"/>
        </w:rPr>
        <w:tab/>
        <w:t>Создавать</w:t>
      </w:r>
      <w:r w:rsidRPr="00997AC1">
        <w:rPr>
          <w:rStyle w:val="21"/>
          <w:color w:val="000000"/>
          <w:sz w:val="24"/>
          <w:szCs w:val="24"/>
        </w:rPr>
        <w:tab/>
        <w:t>концертно-тематические программы</w:t>
      </w:r>
      <w:r w:rsidRPr="00997AC1">
        <w:rPr>
          <w:rStyle w:val="21"/>
          <w:color w:val="000000"/>
          <w:sz w:val="24"/>
          <w:szCs w:val="24"/>
        </w:rPr>
        <w:tab/>
        <w:t>с учетом специфики</w:t>
      </w:r>
    </w:p>
    <w:p w:rsidR="005F24A5" w:rsidRPr="00997AC1" w:rsidRDefault="005F24A5" w:rsidP="00997AC1">
      <w:pPr>
        <w:pStyle w:val="210"/>
        <w:shd w:val="clear" w:color="auto" w:fill="auto"/>
        <w:ind w:firstLine="0"/>
        <w:jc w:val="both"/>
        <w:rPr>
          <w:sz w:val="24"/>
          <w:szCs w:val="24"/>
        </w:rPr>
      </w:pPr>
      <w:r w:rsidRPr="00997AC1">
        <w:rPr>
          <w:rStyle w:val="21"/>
          <w:color w:val="000000"/>
          <w:sz w:val="24"/>
          <w:szCs w:val="24"/>
        </w:rPr>
        <w:t>восприятия различными возрастными группами слушателей.</w:t>
      </w:r>
    </w:p>
    <w:p w:rsidR="005F24A5" w:rsidRPr="00997AC1" w:rsidRDefault="005F24A5" w:rsidP="00997AC1">
      <w:pPr>
        <w:pStyle w:val="52"/>
        <w:shd w:val="clear" w:color="auto" w:fill="auto"/>
        <w:ind w:firstLine="560"/>
        <w:rPr>
          <w:sz w:val="24"/>
          <w:szCs w:val="24"/>
        </w:rPr>
      </w:pPr>
      <w:r w:rsidRPr="00997AC1">
        <w:rPr>
          <w:rStyle w:val="51"/>
          <w:color w:val="000000"/>
          <w:sz w:val="24"/>
          <w:szCs w:val="24"/>
        </w:rPr>
        <w:t>Педагогическая деятельность</w:t>
      </w:r>
      <w:r w:rsidRPr="00997AC1">
        <w:rPr>
          <w:rStyle w:val="53"/>
          <w:color w:val="000000"/>
          <w:sz w:val="24"/>
          <w:szCs w:val="24"/>
        </w:rPr>
        <w:t>.</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2.1. Осуществлять педагогическую и учебно-методическую деятельность в</w:t>
      </w:r>
      <w:r w:rsidR="004320F6" w:rsidRPr="00997AC1">
        <w:rPr>
          <w:rStyle w:val="21"/>
          <w:color w:val="000000"/>
          <w:sz w:val="24"/>
          <w:szCs w:val="24"/>
        </w:rPr>
        <w:t xml:space="preserve"> </w:t>
      </w:r>
      <w:r w:rsidRPr="00997AC1">
        <w:rPr>
          <w:rStyle w:val="21"/>
          <w:color w:val="000000"/>
          <w:sz w:val="24"/>
          <w:szCs w:val="24"/>
        </w:rPr>
        <w:t>образовательных организациях дополнительного образования детей (детских школах</w:t>
      </w:r>
      <w:r w:rsidR="004320F6" w:rsidRPr="00997AC1">
        <w:rPr>
          <w:rStyle w:val="21"/>
          <w:color w:val="000000"/>
          <w:sz w:val="24"/>
          <w:szCs w:val="24"/>
        </w:rPr>
        <w:t xml:space="preserve"> </w:t>
      </w:r>
      <w:r w:rsidRPr="00997AC1">
        <w:rPr>
          <w:rStyle w:val="21"/>
          <w:color w:val="000000"/>
          <w:sz w:val="24"/>
          <w:szCs w:val="24"/>
        </w:rPr>
        <w:t>искусств по видам искусств), общеобразовательных организациях, профессиональных</w:t>
      </w:r>
      <w:r w:rsidR="004320F6" w:rsidRPr="00997AC1">
        <w:rPr>
          <w:rStyle w:val="21"/>
          <w:color w:val="000000"/>
          <w:sz w:val="24"/>
          <w:szCs w:val="24"/>
        </w:rPr>
        <w:t xml:space="preserve"> </w:t>
      </w:r>
      <w:r w:rsidRPr="00997AC1">
        <w:rPr>
          <w:rStyle w:val="21"/>
          <w:color w:val="000000"/>
          <w:sz w:val="24"/>
          <w:szCs w:val="24"/>
        </w:rPr>
        <w:t>образовательных организациях.</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2.2. Использовать знания в области психологии и педагогики, специальных и</w:t>
      </w:r>
      <w:r w:rsidR="004320F6" w:rsidRPr="00997AC1">
        <w:rPr>
          <w:rStyle w:val="21"/>
          <w:color w:val="000000"/>
          <w:sz w:val="24"/>
          <w:szCs w:val="24"/>
        </w:rPr>
        <w:t xml:space="preserve"> </w:t>
      </w:r>
      <w:r w:rsidRPr="00997AC1">
        <w:rPr>
          <w:rStyle w:val="21"/>
          <w:color w:val="000000"/>
          <w:sz w:val="24"/>
          <w:szCs w:val="24"/>
        </w:rPr>
        <w:t>музыкально-теоретических дисциплин в преподавательской деятельности.</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2.3. Использовать базовые знания и практический опыт по организации и анализу</w:t>
      </w:r>
      <w:r w:rsidR="004320F6" w:rsidRPr="00997AC1">
        <w:rPr>
          <w:rStyle w:val="21"/>
          <w:color w:val="000000"/>
          <w:sz w:val="24"/>
          <w:szCs w:val="24"/>
        </w:rPr>
        <w:t xml:space="preserve"> </w:t>
      </w:r>
      <w:r w:rsidRPr="00997AC1">
        <w:rPr>
          <w:rStyle w:val="21"/>
          <w:color w:val="000000"/>
          <w:sz w:val="24"/>
          <w:szCs w:val="24"/>
        </w:rPr>
        <w:t>учебного процесса, методике подготовки и проведения урока в классе.</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2.4. Осваивать основной учебно-педагогический репертуар.</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2.5. Применять классические и современные методы преподавания в дисциплин</w:t>
      </w:r>
      <w:r w:rsidR="004320F6" w:rsidRPr="00997AC1">
        <w:rPr>
          <w:rStyle w:val="21"/>
          <w:color w:val="000000"/>
          <w:sz w:val="24"/>
          <w:szCs w:val="24"/>
        </w:rPr>
        <w:t xml:space="preserve"> </w:t>
      </w:r>
      <w:r w:rsidRPr="00997AC1">
        <w:rPr>
          <w:rStyle w:val="21"/>
          <w:color w:val="000000"/>
          <w:sz w:val="24"/>
          <w:szCs w:val="24"/>
        </w:rPr>
        <w:t>специализации, анализировать особенности отечественных и мировых исполнительских</w:t>
      </w:r>
      <w:r w:rsidR="004320F6" w:rsidRPr="00997AC1">
        <w:rPr>
          <w:rStyle w:val="21"/>
          <w:color w:val="000000"/>
          <w:sz w:val="24"/>
          <w:szCs w:val="24"/>
        </w:rPr>
        <w:t xml:space="preserve"> </w:t>
      </w:r>
      <w:r w:rsidRPr="00997AC1">
        <w:rPr>
          <w:rStyle w:val="21"/>
          <w:color w:val="000000"/>
          <w:sz w:val="24"/>
          <w:szCs w:val="24"/>
        </w:rPr>
        <w:t>школ.</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2.6. Использовать индивидуальные методы и приемы работы в исполнительском</w:t>
      </w:r>
      <w:r w:rsidR="004320F6" w:rsidRPr="00997AC1">
        <w:rPr>
          <w:rStyle w:val="21"/>
          <w:color w:val="000000"/>
          <w:sz w:val="24"/>
          <w:szCs w:val="24"/>
        </w:rPr>
        <w:t xml:space="preserve"> </w:t>
      </w:r>
      <w:r w:rsidRPr="00997AC1">
        <w:rPr>
          <w:rStyle w:val="21"/>
          <w:color w:val="000000"/>
          <w:sz w:val="24"/>
          <w:szCs w:val="24"/>
        </w:rPr>
        <w:t>классе с учетом возрастных, психологических и физиологических особенностей</w:t>
      </w:r>
      <w:r w:rsidR="004320F6" w:rsidRPr="00997AC1">
        <w:rPr>
          <w:rStyle w:val="21"/>
          <w:color w:val="000000"/>
          <w:sz w:val="24"/>
          <w:szCs w:val="24"/>
        </w:rPr>
        <w:t xml:space="preserve"> </w:t>
      </w:r>
      <w:r w:rsidRPr="00997AC1">
        <w:rPr>
          <w:rStyle w:val="21"/>
          <w:color w:val="000000"/>
          <w:sz w:val="24"/>
          <w:szCs w:val="24"/>
        </w:rPr>
        <w:t>обучающихся.</w:t>
      </w:r>
    </w:p>
    <w:p w:rsidR="005F24A5" w:rsidRPr="00997AC1" w:rsidRDefault="005F24A5" w:rsidP="00997AC1">
      <w:pPr>
        <w:pStyle w:val="210"/>
        <w:shd w:val="clear" w:color="auto" w:fill="auto"/>
        <w:ind w:firstLine="560"/>
        <w:jc w:val="both"/>
        <w:rPr>
          <w:sz w:val="24"/>
          <w:szCs w:val="24"/>
        </w:rPr>
      </w:pPr>
      <w:r w:rsidRPr="00997AC1">
        <w:rPr>
          <w:rStyle w:val="21"/>
          <w:color w:val="000000"/>
          <w:sz w:val="24"/>
          <w:szCs w:val="24"/>
        </w:rPr>
        <w:t>ПК 2.7. Планировать развитие профессиональных умений обучающихся.</w:t>
      </w:r>
    </w:p>
    <w:p w:rsidR="005F24A5" w:rsidRPr="00997AC1" w:rsidRDefault="005F24A5" w:rsidP="00997AC1">
      <w:pPr>
        <w:pStyle w:val="210"/>
        <w:shd w:val="clear" w:color="auto" w:fill="auto"/>
        <w:spacing w:after="267"/>
        <w:ind w:firstLine="560"/>
        <w:jc w:val="both"/>
        <w:rPr>
          <w:sz w:val="24"/>
          <w:szCs w:val="24"/>
        </w:rPr>
      </w:pPr>
      <w:r w:rsidRPr="00997AC1">
        <w:rPr>
          <w:rStyle w:val="21"/>
          <w:color w:val="000000"/>
          <w:sz w:val="24"/>
          <w:szCs w:val="24"/>
        </w:rPr>
        <w:t>ПК 2.8. Владеть культурой устной и письменной речи, профессиональной</w:t>
      </w:r>
      <w:r w:rsidR="004320F6" w:rsidRPr="00997AC1">
        <w:rPr>
          <w:rStyle w:val="21"/>
          <w:color w:val="000000"/>
          <w:sz w:val="24"/>
          <w:szCs w:val="24"/>
        </w:rPr>
        <w:t xml:space="preserve"> </w:t>
      </w:r>
      <w:r w:rsidRPr="00997AC1">
        <w:rPr>
          <w:rStyle w:val="21"/>
          <w:color w:val="000000"/>
          <w:sz w:val="24"/>
          <w:szCs w:val="24"/>
        </w:rPr>
        <w:t>терминологией.</w:t>
      </w:r>
    </w:p>
    <w:p w:rsidR="005F24A5" w:rsidRPr="00997AC1" w:rsidRDefault="005F24A5" w:rsidP="00C71E91">
      <w:pPr>
        <w:pStyle w:val="10"/>
        <w:shd w:val="clear" w:color="auto" w:fill="auto"/>
        <w:spacing w:before="0" w:after="0" w:line="240" w:lineRule="exact"/>
        <w:ind w:firstLine="560"/>
        <w:rPr>
          <w:sz w:val="24"/>
          <w:szCs w:val="24"/>
        </w:rPr>
      </w:pPr>
      <w:bookmarkStart w:id="1" w:name="bookmark0"/>
      <w:r w:rsidRPr="00997AC1">
        <w:rPr>
          <w:rStyle w:val="1"/>
          <w:color w:val="000000"/>
          <w:sz w:val="24"/>
          <w:szCs w:val="24"/>
        </w:rPr>
        <w:t xml:space="preserve"> </w:t>
      </w:r>
      <w:r w:rsidR="00D96939" w:rsidRPr="00997AC1">
        <w:rPr>
          <w:rStyle w:val="1"/>
          <w:color w:val="000000"/>
          <w:sz w:val="24"/>
          <w:szCs w:val="24"/>
        </w:rPr>
        <w:t>Г</w:t>
      </w:r>
      <w:r w:rsidRPr="00997AC1">
        <w:rPr>
          <w:rStyle w:val="1"/>
          <w:color w:val="000000"/>
          <w:sz w:val="24"/>
          <w:szCs w:val="24"/>
        </w:rPr>
        <w:t>осударственная (итоговая) аттестация включает:</w:t>
      </w:r>
      <w:bookmarkEnd w:id="1"/>
    </w:p>
    <w:p w:rsidR="005F24A5" w:rsidRPr="00997AC1" w:rsidRDefault="005F24A5" w:rsidP="00C71E91">
      <w:pPr>
        <w:pStyle w:val="210"/>
        <w:shd w:val="clear" w:color="auto" w:fill="auto"/>
        <w:ind w:firstLine="0"/>
        <w:jc w:val="both"/>
        <w:rPr>
          <w:sz w:val="24"/>
          <w:szCs w:val="24"/>
        </w:rPr>
      </w:pPr>
      <w:r w:rsidRPr="00997AC1">
        <w:rPr>
          <w:rStyle w:val="21"/>
          <w:color w:val="000000"/>
          <w:sz w:val="24"/>
          <w:szCs w:val="24"/>
        </w:rPr>
        <w:t>- выпускную квалификационную (дипломную) работу - "Исполнение сольной программы",</w:t>
      </w:r>
      <w:r w:rsidR="004320F6" w:rsidRPr="00997AC1">
        <w:rPr>
          <w:rStyle w:val="21"/>
          <w:color w:val="000000"/>
          <w:sz w:val="24"/>
          <w:szCs w:val="24"/>
        </w:rPr>
        <w:t xml:space="preserve"> </w:t>
      </w:r>
      <w:r w:rsidRPr="00997AC1">
        <w:rPr>
          <w:rStyle w:val="21"/>
          <w:sz w:val="24"/>
          <w:szCs w:val="24"/>
        </w:rPr>
        <w:t>соответствующую ПМ.01 «Исполнительская деятельность»</w:t>
      </w:r>
    </w:p>
    <w:p w:rsidR="005F24A5" w:rsidRPr="00997AC1" w:rsidRDefault="005F24A5" w:rsidP="00997AC1">
      <w:pPr>
        <w:pStyle w:val="210"/>
        <w:numPr>
          <w:ilvl w:val="0"/>
          <w:numId w:val="1"/>
        </w:numPr>
        <w:shd w:val="clear" w:color="auto" w:fill="auto"/>
        <w:tabs>
          <w:tab w:val="left" w:pos="1188"/>
        </w:tabs>
        <w:ind w:firstLine="560"/>
        <w:jc w:val="both"/>
        <w:rPr>
          <w:rStyle w:val="21"/>
          <w:sz w:val="24"/>
          <w:szCs w:val="24"/>
          <w:shd w:val="clear" w:color="auto" w:fill="auto"/>
        </w:rPr>
      </w:pPr>
      <w:r w:rsidRPr="00997AC1">
        <w:rPr>
          <w:rStyle w:val="21"/>
          <w:color w:val="000000"/>
          <w:sz w:val="24"/>
          <w:szCs w:val="24"/>
        </w:rPr>
        <w:t>государственный экзамен по междисциплинарному курсу "Ансамблевое</w:t>
      </w:r>
      <w:r w:rsidR="004320F6" w:rsidRPr="00997AC1">
        <w:rPr>
          <w:rStyle w:val="21"/>
          <w:color w:val="000000"/>
          <w:sz w:val="24"/>
          <w:szCs w:val="24"/>
        </w:rPr>
        <w:t xml:space="preserve"> </w:t>
      </w:r>
      <w:r w:rsidRPr="00997AC1">
        <w:rPr>
          <w:rStyle w:val="21"/>
          <w:color w:val="000000"/>
          <w:sz w:val="24"/>
          <w:szCs w:val="24"/>
        </w:rPr>
        <w:t>исполнительство";</w:t>
      </w:r>
    </w:p>
    <w:p w:rsidR="00C26998" w:rsidRPr="00997AC1" w:rsidRDefault="00C26998" w:rsidP="00997AC1">
      <w:pPr>
        <w:pStyle w:val="210"/>
        <w:numPr>
          <w:ilvl w:val="0"/>
          <w:numId w:val="1"/>
        </w:numPr>
        <w:shd w:val="clear" w:color="auto" w:fill="auto"/>
        <w:tabs>
          <w:tab w:val="left" w:pos="1188"/>
        </w:tabs>
        <w:ind w:firstLine="560"/>
        <w:jc w:val="both"/>
        <w:rPr>
          <w:sz w:val="24"/>
          <w:szCs w:val="24"/>
        </w:rPr>
      </w:pPr>
      <w:r w:rsidRPr="00997AC1">
        <w:rPr>
          <w:rStyle w:val="21"/>
          <w:sz w:val="24"/>
          <w:szCs w:val="24"/>
        </w:rPr>
        <w:t xml:space="preserve">государственный экзамен </w:t>
      </w:r>
      <w:r w:rsidR="003C5EE2" w:rsidRPr="00997AC1">
        <w:rPr>
          <w:rStyle w:val="21"/>
          <w:sz w:val="24"/>
          <w:szCs w:val="24"/>
        </w:rPr>
        <w:t xml:space="preserve">по междисциплинарному курсу </w:t>
      </w:r>
      <w:r w:rsidRPr="00997AC1">
        <w:rPr>
          <w:rStyle w:val="21"/>
          <w:sz w:val="24"/>
          <w:szCs w:val="24"/>
        </w:rPr>
        <w:lastRenderedPageBreak/>
        <w:t>«</w:t>
      </w:r>
      <w:r w:rsidR="003C5EE2" w:rsidRPr="00997AC1">
        <w:rPr>
          <w:rStyle w:val="21"/>
          <w:sz w:val="24"/>
          <w:szCs w:val="24"/>
        </w:rPr>
        <w:t>Концертмейстерский класс</w:t>
      </w:r>
      <w:r w:rsidRPr="00997AC1">
        <w:rPr>
          <w:rStyle w:val="21"/>
          <w:sz w:val="24"/>
          <w:szCs w:val="24"/>
        </w:rPr>
        <w:t>».</w:t>
      </w:r>
    </w:p>
    <w:p w:rsidR="005F24A5" w:rsidRPr="00997AC1" w:rsidRDefault="005F24A5" w:rsidP="00997AC1">
      <w:pPr>
        <w:pStyle w:val="210"/>
        <w:numPr>
          <w:ilvl w:val="0"/>
          <w:numId w:val="1"/>
        </w:numPr>
        <w:shd w:val="clear" w:color="auto" w:fill="auto"/>
        <w:tabs>
          <w:tab w:val="left" w:pos="864"/>
        </w:tabs>
        <w:ind w:firstLine="560"/>
        <w:jc w:val="both"/>
        <w:rPr>
          <w:sz w:val="24"/>
          <w:szCs w:val="24"/>
        </w:rPr>
      </w:pPr>
      <w:r w:rsidRPr="00997AC1">
        <w:rPr>
          <w:rStyle w:val="21"/>
          <w:color w:val="000000"/>
          <w:sz w:val="24"/>
          <w:szCs w:val="24"/>
        </w:rPr>
        <w:t>государственный экзаме</w:t>
      </w:r>
      <w:r w:rsidR="004320F6" w:rsidRPr="00997AC1">
        <w:rPr>
          <w:rStyle w:val="21"/>
          <w:color w:val="000000"/>
          <w:sz w:val="24"/>
          <w:szCs w:val="24"/>
        </w:rPr>
        <w:t>н по профессиональному модулю «</w:t>
      </w:r>
      <w:r w:rsidRPr="00997AC1">
        <w:rPr>
          <w:rStyle w:val="21"/>
          <w:color w:val="000000"/>
          <w:sz w:val="24"/>
          <w:szCs w:val="24"/>
        </w:rPr>
        <w:t>Педагогическая</w:t>
      </w:r>
      <w:r w:rsidR="004320F6" w:rsidRPr="00997AC1">
        <w:rPr>
          <w:rStyle w:val="21"/>
          <w:color w:val="000000"/>
          <w:sz w:val="24"/>
          <w:szCs w:val="24"/>
        </w:rPr>
        <w:t xml:space="preserve"> деятельность»</w:t>
      </w:r>
      <w:r w:rsidRPr="00997AC1">
        <w:rPr>
          <w:rStyle w:val="21"/>
          <w:color w:val="000000"/>
          <w:sz w:val="24"/>
          <w:szCs w:val="24"/>
        </w:rPr>
        <w:t>.</w:t>
      </w:r>
    </w:p>
    <w:p w:rsidR="005F24A5" w:rsidRPr="00997AC1" w:rsidRDefault="005F24A5" w:rsidP="00997AC1">
      <w:pPr>
        <w:jc w:val="both"/>
        <w:rPr>
          <w:rFonts w:ascii="Times New Roman" w:hAnsi="Times New Roman" w:cs="Times New Roman"/>
        </w:rPr>
      </w:pPr>
    </w:p>
    <w:p w:rsidR="004320F6" w:rsidRPr="00997AC1" w:rsidRDefault="004320F6" w:rsidP="00997AC1">
      <w:pPr>
        <w:pStyle w:val="210"/>
        <w:shd w:val="clear" w:color="auto" w:fill="auto"/>
        <w:tabs>
          <w:tab w:val="left" w:pos="864"/>
        </w:tabs>
        <w:ind w:left="560" w:firstLine="0"/>
        <w:jc w:val="both"/>
        <w:rPr>
          <w:rStyle w:val="21"/>
          <w:color w:val="000000"/>
          <w:sz w:val="24"/>
          <w:szCs w:val="24"/>
        </w:rPr>
      </w:pPr>
      <w:bookmarkStart w:id="2" w:name="bookmark2"/>
    </w:p>
    <w:p w:rsidR="004320F6" w:rsidRPr="00997AC1" w:rsidRDefault="004320F6" w:rsidP="00997AC1">
      <w:pPr>
        <w:pStyle w:val="210"/>
        <w:shd w:val="clear" w:color="auto" w:fill="auto"/>
        <w:ind w:right="407" w:firstLine="0"/>
        <w:jc w:val="center"/>
        <w:rPr>
          <w:b/>
          <w:sz w:val="24"/>
          <w:szCs w:val="24"/>
        </w:rPr>
      </w:pPr>
      <w:r w:rsidRPr="00997AC1">
        <w:rPr>
          <w:b/>
          <w:sz w:val="24"/>
          <w:szCs w:val="24"/>
        </w:rPr>
        <w:t>Объем времени на подготовку и проведение</w:t>
      </w:r>
    </w:p>
    <w:p w:rsidR="004320F6" w:rsidRPr="00997AC1" w:rsidRDefault="004320F6" w:rsidP="00997AC1">
      <w:pPr>
        <w:pStyle w:val="210"/>
        <w:shd w:val="clear" w:color="auto" w:fill="auto"/>
        <w:ind w:right="407" w:firstLine="0"/>
        <w:jc w:val="center"/>
        <w:rPr>
          <w:sz w:val="24"/>
          <w:szCs w:val="24"/>
        </w:rPr>
      </w:pPr>
      <w:r w:rsidRPr="00997AC1">
        <w:rPr>
          <w:b/>
          <w:sz w:val="24"/>
          <w:szCs w:val="24"/>
        </w:rPr>
        <w:t>итоговой государственной аттестации:</w:t>
      </w:r>
    </w:p>
    <w:p w:rsidR="004320F6" w:rsidRPr="00997AC1" w:rsidRDefault="004320F6" w:rsidP="00C71E91">
      <w:pPr>
        <w:pStyle w:val="ab"/>
        <w:shd w:val="clear" w:color="auto" w:fill="FFFFFF"/>
        <w:ind w:left="0" w:firstLine="709"/>
        <w:jc w:val="both"/>
        <w:rPr>
          <w:rFonts w:ascii="Times New Roman" w:cs="Times New Roman"/>
        </w:rPr>
      </w:pPr>
      <w:r w:rsidRPr="00997AC1">
        <w:rPr>
          <w:rFonts w:ascii="Times New Roman" w:cs="Times New Roman"/>
          <w:bCs/>
        </w:rPr>
        <w:t>Количество недель, отводимых на государственную итоговую аттестацию:</w:t>
      </w:r>
    </w:p>
    <w:p w:rsidR="004320F6" w:rsidRPr="00997AC1" w:rsidRDefault="004320F6" w:rsidP="00C71E91">
      <w:pPr>
        <w:pStyle w:val="ab"/>
        <w:numPr>
          <w:ilvl w:val="0"/>
          <w:numId w:val="1"/>
        </w:numPr>
        <w:shd w:val="clear" w:color="auto" w:fill="FFFFFF"/>
        <w:ind w:left="0" w:firstLine="709"/>
        <w:jc w:val="both"/>
        <w:rPr>
          <w:rFonts w:ascii="Times New Roman" w:eastAsia="TimesNewRomanPSMT" w:cs="Times New Roman"/>
        </w:rPr>
      </w:pPr>
      <w:r w:rsidRPr="00997AC1">
        <w:rPr>
          <w:rFonts w:ascii="Times New Roman" w:cs="Times New Roman"/>
        </w:rPr>
        <w:t>всего - 4 недели, в том числе:</w:t>
      </w:r>
    </w:p>
    <w:p w:rsidR="004320F6" w:rsidRPr="00997AC1" w:rsidRDefault="004320F6" w:rsidP="00C71E91">
      <w:pPr>
        <w:pStyle w:val="ab"/>
        <w:numPr>
          <w:ilvl w:val="0"/>
          <w:numId w:val="1"/>
        </w:numPr>
        <w:shd w:val="clear" w:color="auto" w:fill="FFFFFF"/>
        <w:ind w:left="0" w:firstLine="709"/>
        <w:jc w:val="both"/>
        <w:rPr>
          <w:rFonts w:ascii="Times New Roman" w:eastAsia="TimesNewRomanPSMT" w:cs="Times New Roman"/>
        </w:rPr>
      </w:pPr>
      <w:r w:rsidRPr="00997AC1">
        <w:rPr>
          <w:rFonts w:ascii="Times New Roman" w:cs="Times New Roman"/>
        </w:rPr>
        <w:t xml:space="preserve">Защита выпускной квалификационной работы (дипломная работа) -  </w:t>
      </w:r>
      <w:r w:rsidRPr="00997AC1">
        <w:rPr>
          <w:rFonts w:ascii="Times New Roman" w:eastAsia="TimesNewRomanPSMT" w:cs="Times New Roman"/>
        </w:rPr>
        <w:t>«Исполнение сольной программы»- 1 неделя,</w:t>
      </w:r>
    </w:p>
    <w:p w:rsidR="004320F6" w:rsidRDefault="004320F6" w:rsidP="00C71E91">
      <w:pPr>
        <w:pStyle w:val="ab"/>
        <w:numPr>
          <w:ilvl w:val="0"/>
          <w:numId w:val="1"/>
        </w:numPr>
        <w:shd w:val="clear" w:color="auto" w:fill="FFFFFF"/>
        <w:ind w:left="0" w:firstLine="709"/>
        <w:jc w:val="both"/>
        <w:rPr>
          <w:rFonts w:ascii="Times New Roman" w:eastAsia="TimesNewRomanPSMT" w:cs="Times New Roman"/>
        </w:rPr>
      </w:pPr>
      <w:r w:rsidRPr="00997AC1">
        <w:rPr>
          <w:rFonts w:ascii="Times New Roman" w:eastAsia="TimesNewRomanPSMT" w:cs="Times New Roman"/>
        </w:rPr>
        <w:t>Государственный экзамен по МДК «Ансамблевое исполнительство» – 1 неделя,</w:t>
      </w:r>
    </w:p>
    <w:p w:rsidR="00997AC1" w:rsidRPr="00997AC1" w:rsidRDefault="00997AC1" w:rsidP="00C71E91">
      <w:pPr>
        <w:pStyle w:val="ab"/>
        <w:numPr>
          <w:ilvl w:val="0"/>
          <w:numId w:val="1"/>
        </w:numPr>
        <w:shd w:val="clear" w:color="auto" w:fill="FFFFFF"/>
        <w:ind w:left="0" w:firstLine="709"/>
        <w:jc w:val="both"/>
        <w:rPr>
          <w:rFonts w:ascii="Times New Roman" w:eastAsia="TimesNewRomanPSMT" w:cs="Times New Roman"/>
        </w:rPr>
      </w:pPr>
      <w:r>
        <w:rPr>
          <w:rFonts w:ascii="Times New Roman" w:eastAsia="TimesNewRomanPSMT" w:cs="Times New Roman"/>
        </w:rPr>
        <w:t>Государственный экзамен по МДК «Концертмейстерский класс» – 1 неделя,</w:t>
      </w:r>
    </w:p>
    <w:p w:rsidR="004320F6" w:rsidRPr="00997AC1" w:rsidRDefault="004320F6" w:rsidP="00C71E91">
      <w:pPr>
        <w:pStyle w:val="ab"/>
        <w:numPr>
          <w:ilvl w:val="0"/>
          <w:numId w:val="1"/>
        </w:numPr>
        <w:shd w:val="clear" w:color="auto" w:fill="FFFFFF"/>
        <w:ind w:left="0" w:firstLine="709"/>
        <w:jc w:val="both"/>
        <w:rPr>
          <w:rFonts w:ascii="Times New Roman" w:eastAsia="TimesNewRomanPSMT" w:cs="Times New Roman"/>
          <w:bCs/>
        </w:rPr>
      </w:pPr>
      <w:r w:rsidRPr="00997AC1">
        <w:rPr>
          <w:rFonts w:ascii="Times New Roman" w:eastAsia="TimesNewRomanPSMT" w:cs="Times New Roman"/>
        </w:rPr>
        <w:t>Государственный экзамен по профессиональному модулю «Педагогическая деятельность» - 1 неделя.</w:t>
      </w:r>
    </w:p>
    <w:p w:rsidR="004320F6" w:rsidRPr="00997AC1" w:rsidRDefault="004320F6" w:rsidP="00C71E91">
      <w:pPr>
        <w:pStyle w:val="ab"/>
        <w:numPr>
          <w:ilvl w:val="0"/>
          <w:numId w:val="1"/>
        </w:numPr>
        <w:ind w:left="0" w:firstLine="709"/>
        <w:jc w:val="both"/>
        <w:rPr>
          <w:rFonts w:ascii="Times New Roman" w:eastAsia="TimesNewRomanPSMT" w:cs="Times New Roman"/>
          <w:b/>
        </w:rPr>
      </w:pPr>
      <w:r w:rsidRPr="00997AC1">
        <w:rPr>
          <w:rFonts w:ascii="Times New Roman" w:cs="Times New Roman"/>
        </w:rPr>
        <w:t xml:space="preserve">Сроки проведения ГИА  </w:t>
      </w:r>
      <w:r w:rsidRPr="00997AC1">
        <w:rPr>
          <w:rFonts w:ascii="Times New Roman" w:eastAsia="TimesNewRomanPSMT" w:cs="Times New Roman"/>
        </w:rPr>
        <w:t>–  с 01 июня по 28 июня.</w:t>
      </w:r>
    </w:p>
    <w:p w:rsidR="004320F6" w:rsidRPr="00997AC1" w:rsidRDefault="004320F6" w:rsidP="00C71E91">
      <w:pPr>
        <w:pStyle w:val="ab"/>
        <w:ind w:left="0" w:firstLine="709"/>
        <w:jc w:val="both"/>
        <w:rPr>
          <w:rFonts w:ascii="Times New Roman" w:eastAsia="TimesNewRomanPSMT" w:cs="Times New Roman"/>
          <w:b/>
        </w:rPr>
      </w:pPr>
    </w:p>
    <w:p w:rsidR="00C26998" w:rsidRPr="00997AC1" w:rsidRDefault="00C26998" w:rsidP="00C71E91">
      <w:pPr>
        <w:pStyle w:val="10"/>
        <w:shd w:val="clear" w:color="auto" w:fill="auto"/>
        <w:spacing w:before="0" w:after="0" w:line="278" w:lineRule="exact"/>
        <w:ind w:firstLine="709"/>
        <w:rPr>
          <w:b w:val="0"/>
          <w:sz w:val="24"/>
          <w:szCs w:val="24"/>
        </w:rPr>
      </w:pPr>
      <w:r w:rsidRPr="00997AC1">
        <w:rPr>
          <w:rStyle w:val="1"/>
          <w:b/>
          <w:sz w:val="24"/>
          <w:szCs w:val="24"/>
        </w:rPr>
        <w:t>Выпускная квалификационная (дипломная) работа "Исполнение сольной</w:t>
      </w:r>
      <w:r w:rsidRPr="00997AC1">
        <w:rPr>
          <w:rStyle w:val="1"/>
          <w:b/>
          <w:sz w:val="24"/>
          <w:szCs w:val="24"/>
        </w:rPr>
        <w:br/>
        <w:t>программы", соответствующая ПМ.01 «Исполнительская деятельность»</w:t>
      </w:r>
      <w:bookmarkEnd w:id="2"/>
    </w:p>
    <w:p w:rsidR="004320F6" w:rsidRPr="00997AC1" w:rsidRDefault="00C26998" w:rsidP="00C71E91">
      <w:pPr>
        <w:pStyle w:val="210"/>
        <w:shd w:val="clear" w:color="auto" w:fill="auto"/>
        <w:ind w:firstLine="709"/>
        <w:jc w:val="both"/>
        <w:rPr>
          <w:rStyle w:val="21"/>
          <w:sz w:val="24"/>
          <w:szCs w:val="24"/>
        </w:rPr>
      </w:pPr>
      <w:r w:rsidRPr="00997AC1">
        <w:rPr>
          <w:rStyle w:val="21"/>
          <w:sz w:val="24"/>
          <w:szCs w:val="24"/>
        </w:rPr>
        <w:t>Подготовка сольной концертной программы происходит в течение 7-8 семестров.</w:t>
      </w:r>
      <w:r w:rsidR="004320F6" w:rsidRPr="00997AC1">
        <w:rPr>
          <w:rStyle w:val="21"/>
          <w:sz w:val="24"/>
          <w:szCs w:val="24"/>
        </w:rPr>
        <w:t xml:space="preserve"> </w:t>
      </w:r>
    </w:p>
    <w:p w:rsidR="00C26998" w:rsidRPr="00997AC1" w:rsidRDefault="00C26998" w:rsidP="00C71E91">
      <w:pPr>
        <w:pStyle w:val="210"/>
        <w:shd w:val="clear" w:color="auto" w:fill="auto"/>
        <w:ind w:firstLine="709"/>
        <w:jc w:val="both"/>
        <w:rPr>
          <w:sz w:val="24"/>
          <w:szCs w:val="24"/>
        </w:rPr>
      </w:pPr>
      <w:r w:rsidRPr="00997AC1">
        <w:rPr>
          <w:rStyle w:val="21"/>
          <w:sz w:val="24"/>
          <w:szCs w:val="24"/>
        </w:rPr>
        <w:t>Сольная программа утверждается на заседании ПЦК не позднее, чем за 6 месяцев до</w:t>
      </w:r>
      <w:r w:rsidR="004320F6" w:rsidRPr="00997AC1">
        <w:rPr>
          <w:rStyle w:val="21"/>
          <w:sz w:val="24"/>
          <w:szCs w:val="24"/>
        </w:rPr>
        <w:t xml:space="preserve"> </w:t>
      </w:r>
      <w:r w:rsidRPr="00997AC1">
        <w:rPr>
          <w:rStyle w:val="21"/>
          <w:sz w:val="24"/>
          <w:szCs w:val="24"/>
        </w:rPr>
        <w:t>экзамена</w:t>
      </w:r>
      <w:r w:rsidRPr="00997AC1">
        <w:rPr>
          <w:sz w:val="24"/>
          <w:szCs w:val="24"/>
        </w:rPr>
        <w:t xml:space="preserve"> </w:t>
      </w:r>
      <w:r w:rsidRPr="00997AC1">
        <w:rPr>
          <w:rStyle w:val="21"/>
          <w:sz w:val="24"/>
          <w:szCs w:val="24"/>
        </w:rPr>
        <w:t>и закрепляется за выпускником распорядительным  актом руководителя образовательного учреждения.</w:t>
      </w:r>
    </w:p>
    <w:p w:rsidR="00C26998" w:rsidRPr="00997AC1" w:rsidRDefault="00C26998" w:rsidP="00C71E91">
      <w:pPr>
        <w:pStyle w:val="210"/>
        <w:shd w:val="clear" w:color="auto" w:fill="auto"/>
        <w:ind w:firstLine="709"/>
        <w:jc w:val="both"/>
        <w:rPr>
          <w:sz w:val="24"/>
          <w:szCs w:val="24"/>
        </w:rPr>
      </w:pPr>
      <w:r w:rsidRPr="00997AC1">
        <w:rPr>
          <w:rStyle w:val="21"/>
          <w:sz w:val="24"/>
          <w:szCs w:val="24"/>
        </w:rPr>
        <w:t>Исполнение сольной программы - не более 25-30 минут.</w:t>
      </w:r>
    </w:p>
    <w:p w:rsidR="00C26998" w:rsidRPr="00997AC1" w:rsidRDefault="00C26998" w:rsidP="00C71E91">
      <w:pPr>
        <w:pStyle w:val="210"/>
        <w:shd w:val="clear" w:color="auto" w:fill="auto"/>
        <w:ind w:firstLine="709"/>
        <w:jc w:val="both"/>
        <w:rPr>
          <w:sz w:val="24"/>
          <w:szCs w:val="24"/>
        </w:rPr>
      </w:pPr>
      <w:r w:rsidRPr="00997AC1">
        <w:rPr>
          <w:rStyle w:val="21"/>
          <w:sz w:val="24"/>
          <w:szCs w:val="24"/>
        </w:rPr>
        <w:t>Для проведения государственной итоговой аттестации необходимы: концертный зал,</w:t>
      </w:r>
      <w:r w:rsidR="004320F6" w:rsidRPr="00997AC1">
        <w:rPr>
          <w:rStyle w:val="21"/>
          <w:sz w:val="24"/>
          <w:szCs w:val="24"/>
        </w:rPr>
        <w:t xml:space="preserve"> </w:t>
      </w:r>
      <w:r w:rsidRPr="00997AC1">
        <w:rPr>
          <w:rStyle w:val="21"/>
          <w:sz w:val="24"/>
          <w:szCs w:val="24"/>
        </w:rPr>
        <w:t>рояль, концертмейстер.</w:t>
      </w:r>
    </w:p>
    <w:p w:rsidR="00C26998" w:rsidRDefault="00C26998" w:rsidP="00C71E91">
      <w:pPr>
        <w:pStyle w:val="210"/>
        <w:shd w:val="clear" w:color="auto" w:fill="auto"/>
        <w:ind w:firstLine="709"/>
        <w:jc w:val="both"/>
        <w:rPr>
          <w:rStyle w:val="21"/>
          <w:sz w:val="24"/>
          <w:szCs w:val="24"/>
        </w:rPr>
      </w:pPr>
      <w:r w:rsidRPr="00997AC1">
        <w:rPr>
          <w:rStyle w:val="21"/>
          <w:sz w:val="24"/>
          <w:szCs w:val="24"/>
        </w:rPr>
        <w:t>Перед государственной аттестацией производится подготовка помещения. Всем</w:t>
      </w:r>
      <w:r w:rsidR="004320F6" w:rsidRPr="00997AC1">
        <w:rPr>
          <w:rStyle w:val="21"/>
          <w:sz w:val="24"/>
          <w:szCs w:val="24"/>
        </w:rPr>
        <w:t xml:space="preserve"> </w:t>
      </w:r>
      <w:r w:rsidRPr="00997AC1">
        <w:rPr>
          <w:rStyle w:val="21"/>
          <w:sz w:val="24"/>
          <w:szCs w:val="24"/>
        </w:rPr>
        <w:t>выпускникам предоставляется время для репетиций в помещении (зале), где проводятся</w:t>
      </w:r>
      <w:r w:rsidR="004320F6" w:rsidRPr="00997AC1">
        <w:rPr>
          <w:rStyle w:val="21"/>
          <w:sz w:val="24"/>
          <w:szCs w:val="24"/>
        </w:rPr>
        <w:t xml:space="preserve"> </w:t>
      </w:r>
      <w:r w:rsidRPr="00997AC1">
        <w:rPr>
          <w:rStyle w:val="21"/>
          <w:sz w:val="24"/>
          <w:szCs w:val="24"/>
        </w:rPr>
        <w:t>государственная аттестация.</w:t>
      </w:r>
    </w:p>
    <w:p w:rsidR="00C71E91" w:rsidRPr="00997AC1" w:rsidRDefault="00C71E91" w:rsidP="00C71E91">
      <w:pPr>
        <w:pStyle w:val="210"/>
        <w:shd w:val="clear" w:color="auto" w:fill="auto"/>
        <w:ind w:firstLine="709"/>
        <w:jc w:val="both"/>
        <w:rPr>
          <w:sz w:val="24"/>
          <w:szCs w:val="24"/>
        </w:rPr>
      </w:pPr>
    </w:p>
    <w:p w:rsidR="00C26998" w:rsidRPr="00997AC1" w:rsidRDefault="00C26998" w:rsidP="00C71E91">
      <w:pPr>
        <w:pStyle w:val="10"/>
        <w:shd w:val="clear" w:color="auto" w:fill="auto"/>
        <w:spacing w:before="0" w:after="0" w:line="240" w:lineRule="exact"/>
        <w:ind w:firstLine="709"/>
        <w:jc w:val="center"/>
        <w:rPr>
          <w:b w:val="0"/>
          <w:sz w:val="24"/>
          <w:szCs w:val="24"/>
        </w:rPr>
      </w:pPr>
      <w:bookmarkStart w:id="3" w:name="bookmark3"/>
      <w:r w:rsidRPr="00997AC1">
        <w:rPr>
          <w:rStyle w:val="1"/>
          <w:b/>
          <w:sz w:val="24"/>
          <w:szCs w:val="24"/>
        </w:rPr>
        <w:t>Требования к уровню и качеству подготовки выпускника:</w:t>
      </w:r>
      <w:bookmarkEnd w:id="3"/>
    </w:p>
    <w:p w:rsidR="00C26998" w:rsidRPr="00997AC1" w:rsidRDefault="00C26998" w:rsidP="00C71E91">
      <w:pPr>
        <w:pStyle w:val="210"/>
        <w:shd w:val="clear" w:color="auto" w:fill="auto"/>
        <w:ind w:firstLine="709"/>
        <w:jc w:val="both"/>
        <w:rPr>
          <w:sz w:val="24"/>
          <w:szCs w:val="24"/>
        </w:rPr>
      </w:pPr>
      <w:r w:rsidRPr="00997AC1">
        <w:rPr>
          <w:rStyle w:val="21"/>
          <w:sz w:val="24"/>
          <w:szCs w:val="24"/>
        </w:rPr>
        <w:t>Исполнение экзаменационной программы включает лучшие образцы современной</w:t>
      </w:r>
      <w:r w:rsidR="004320F6" w:rsidRPr="00997AC1">
        <w:rPr>
          <w:rStyle w:val="21"/>
          <w:sz w:val="24"/>
          <w:szCs w:val="24"/>
        </w:rPr>
        <w:t xml:space="preserve"> </w:t>
      </w:r>
      <w:r w:rsidRPr="00997AC1">
        <w:rPr>
          <w:rStyle w:val="21"/>
          <w:sz w:val="24"/>
          <w:szCs w:val="24"/>
        </w:rPr>
        <w:t>отечественной и зарубежной музыкальной литературы. Основное место занимает</w:t>
      </w:r>
      <w:r w:rsidR="004320F6" w:rsidRPr="00997AC1">
        <w:rPr>
          <w:rStyle w:val="21"/>
          <w:sz w:val="24"/>
          <w:szCs w:val="24"/>
        </w:rPr>
        <w:t xml:space="preserve"> </w:t>
      </w:r>
      <w:r w:rsidRPr="00997AC1">
        <w:rPr>
          <w:rStyle w:val="21"/>
          <w:sz w:val="24"/>
          <w:szCs w:val="24"/>
        </w:rPr>
        <w:t>классическая музыка</w:t>
      </w:r>
    </w:p>
    <w:p w:rsidR="00C26998" w:rsidRPr="00997AC1" w:rsidRDefault="00C26998" w:rsidP="00997AC1">
      <w:pPr>
        <w:pStyle w:val="210"/>
        <w:shd w:val="clear" w:color="auto" w:fill="auto"/>
        <w:ind w:firstLine="880"/>
        <w:jc w:val="both"/>
        <w:rPr>
          <w:sz w:val="24"/>
          <w:szCs w:val="24"/>
        </w:rPr>
      </w:pPr>
      <w:r w:rsidRPr="00997AC1">
        <w:rPr>
          <w:rStyle w:val="21"/>
          <w:sz w:val="24"/>
          <w:szCs w:val="24"/>
        </w:rPr>
        <w:t>Экзамен проходит в форме концертного выступления, включающего в себя</w:t>
      </w:r>
      <w:r w:rsidR="004320F6" w:rsidRPr="00997AC1">
        <w:rPr>
          <w:rStyle w:val="21"/>
          <w:sz w:val="24"/>
          <w:szCs w:val="24"/>
        </w:rPr>
        <w:t xml:space="preserve"> </w:t>
      </w:r>
      <w:r w:rsidRPr="00997AC1">
        <w:rPr>
          <w:rStyle w:val="21"/>
          <w:sz w:val="24"/>
          <w:szCs w:val="24"/>
        </w:rPr>
        <w:t>исполнение программы, состоящей из:</w:t>
      </w:r>
    </w:p>
    <w:p w:rsidR="00C26998" w:rsidRPr="00997AC1" w:rsidRDefault="00C26998" w:rsidP="00997AC1">
      <w:pPr>
        <w:pStyle w:val="210"/>
        <w:numPr>
          <w:ilvl w:val="0"/>
          <w:numId w:val="1"/>
        </w:numPr>
        <w:shd w:val="clear" w:color="auto" w:fill="auto"/>
        <w:tabs>
          <w:tab w:val="left" w:pos="261"/>
        </w:tabs>
        <w:ind w:firstLine="0"/>
        <w:jc w:val="both"/>
        <w:rPr>
          <w:sz w:val="24"/>
          <w:szCs w:val="24"/>
        </w:rPr>
      </w:pPr>
      <w:r w:rsidRPr="00997AC1">
        <w:rPr>
          <w:rStyle w:val="21"/>
          <w:sz w:val="24"/>
          <w:szCs w:val="24"/>
        </w:rPr>
        <w:t>одно произведение</w:t>
      </w:r>
      <w:r w:rsidR="004320F6" w:rsidRPr="00997AC1">
        <w:rPr>
          <w:rStyle w:val="21"/>
          <w:sz w:val="24"/>
          <w:szCs w:val="24"/>
        </w:rPr>
        <w:t xml:space="preserve"> крупной формы (1ч. или II и </w:t>
      </w:r>
      <w:r w:rsidR="004320F6" w:rsidRPr="00997AC1">
        <w:rPr>
          <w:rStyle w:val="21"/>
          <w:sz w:val="24"/>
          <w:szCs w:val="24"/>
          <w:lang w:val="en-US"/>
        </w:rPr>
        <w:t>III</w:t>
      </w:r>
      <w:r w:rsidRPr="00997AC1">
        <w:rPr>
          <w:rStyle w:val="21"/>
          <w:sz w:val="24"/>
          <w:szCs w:val="24"/>
        </w:rPr>
        <w:t>ч. концерта, 2 части сонаты);</w:t>
      </w:r>
    </w:p>
    <w:p w:rsidR="00C26998" w:rsidRPr="00997AC1" w:rsidRDefault="00C26998" w:rsidP="00997AC1">
      <w:pPr>
        <w:pStyle w:val="210"/>
        <w:numPr>
          <w:ilvl w:val="0"/>
          <w:numId w:val="1"/>
        </w:numPr>
        <w:shd w:val="clear" w:color="auto" w:fill="auto"/>
        <w:tabs>
          <w:tab w:val="left" w:pos="261"/>
        </w:tabs>
        <w:ind w:firstLine="0"/>
        <w:jc w:val="both"/>
        <w:rPr>
          <w:sz w:val="24"/>
          <w:szCs w:val="24"/>
        </w:rPr>
      </w:pPr>
      <w:r w:rsidRPr="00997AC1">
        <w:rPr>
          <w:rStyle w:val="21"/>
          <w:sz w:val="24"/>
          <w:szCs w:val="24"/>
        </w:rPr>
        <w:t>одно или два произведения малой формы (русских или зарубежных композиторов-классиков);</w:t>
      </w:r>
    </w:p>
    <w:p w:rsidR="00C26998" w:rsidRPr="00997AC1" w:rsidRDefault="00C26998" w:rsidP="00997AC1">
      <w:pPr>
        <w:pStyle w:val="210"/>
        <w:numPr>
          <w:ilvl w:val="0"/>
          <w:numId w:val="1"/>
        </w:numPr>
        <w:shd w:val="clear" w:color="auto" w:fill="auto"/>
        <w:tabs>
          <w:tab w:val="left" w:pos="261"/>
        </w:tabs>
        <w:ind w:firstLine="0"/>
        <w:jc w:val="both"/>
        <w:rPr>
          <w:rStyle w:val="21"/>
          <w:sz w:val="24"/>
          <w:szCs w:val="24"/>
          <w:shd w:val="clear" w:color="auto" w:fill="auto"/>
        </w:rPr>
      </w:pPr>
      <w:r w:rsidRPr="00997AC1">
        <w:rPr>
          <w:rStyle w:val="21"/>
          <w:sz w:val="24"/>
          <w:szCs w:val="24"/>
        </w:rPr>
        <w:t>произведение современных отечественных или зарубежных авторов.</w:t>
      </w:r>
    </w:p>
    <w:p w:rsidR="003C5EE2" w:rsidRPr="00997AC1" w:rsidRDefault="003C5EE2" w:rsidP="00997AC1">
      <w:pPr>
        <w:pStyle w:val="210"/>
        <w:numPr>
          <w:ilvl w:val="0"/>
          <w:numId w:val="1"/>
        </w:numPr>
        <w:shd w:val="clear" w:color="auto" w:fill="auto"/>
        <w:tabs>
          <w:tab w:val="left" w:pos="261"/>
        </w:tabs>
        <w:ind w:firstLine="0"/>
        <w:jc w:val="both"/>
        <w:rPr>
          <w:sz w:val="24"/>
          <w:szCs w:val="24"/>
        </w:rPr>
      </w:pPr>
      <w:r w:rsidRPr="00997AC1">
        <w:rPr>
          <w:rStyle w:val="21"/>
          <w:sz w:val="24"/>
          <w:szCs w:val="24"/>
        </w:rPr>
        <w:t>Обработка народного танца или песни.</w:t>
      </w:r>
    </w:p>
    <w:p w:rsidR="00C26998" w:rsidRPr="00997AC1" w:rsidRDefault="00C26998" w:rsidP="00997AC1">
      <w:pPr>
        <w:pStyle w:val="210"/>
        <w:shd w:val="clear" w:color="auto" w:fill="auto"/>
        <w:ind w:firstLine="0"/>
        <w:jc w:val="both"/>
        <w:rPr>
          <w:sz w:val="24"/>
          <w:szCs w:val="24"/>
        </w:rPr>
      </w:pPr>
      <w:r w:rsidRPr="00997AC1">
        <w:rPr>
          <w:rStyle w:val="21"/>
          <w:sz w:val="24"/>
          <w:szCs w:val="24"/>
        </w:rPr>
        <w:t>Произведения должны быть разноплановыми и разнохарактерными.</w:t>
      </w:r>
    </w:p>
    <w:p w:rsidR="00C26998" w:rsidRPr="00997AC1" w:rsidRDefault="00C26998" w:rsidP="00997AC1">
      <w:pPr>
        <w:pStyle w:val="210"/>
        <w:shd w:val="clear" w:color="auto" w:fill="auto"/>
        <w:spacing w:after="267"/>
        <w:ind w:firstLine="580"/>
        <w:jc w:val="both"/>
        <w:rPr>
          <w:sz w:val="24"/>
          <w:szCs w:val="24"/>
        </w:rPr>
      </w:pPr>
      <w:r w:rsidRPr="00997AC1">
        <w:rPr>
          <w:rStyle w:val="21"/>
          <w:sz w:val="24"/>
          <w:szCs w:val="24"/>
        </w:rPr>
        <w:t>Исполняемый сольный концертный репертуар должен отвечать задачам музыкально-художественного воспитания исполнителя, учитывать индивидуальные особенности и</w:t>
      </w:r>
      <w:r w:rsidR="004320F6" w:rsidRPr="00997AC1">
        <w:rPr>
          <w:rStyle w:val="21"/>
          <w:sz w:val="24"/>
          <w:szCs w:val="24"/>
        </w:rPr>
        <w:t xml:space="preserve"> </w:t>
      </w:r>
      <w:r w:rsidRPr="00997AC1">
        <w:rPr>
          <w:rStyle w:val="21"/>
          <w:sz w:val="24"/>
          <w:szCs w:val="24"/>
        </w:rPr>
        <w:t>степень подготовки выпускника.</w:t>
      </w:r>
    </w:p>
    <w:p w:rsidR="00C26998" w:rsidRPr="00997AC1" w:rsidRDefault="00C26998" w:rsidP="00997AC1">
      <w:pPr>
        <w:pStyle w:val="10"/>
        <w:shd w:val="clear" w:color="auto" w:fill="auto"/>
        <w:spacing w:before="0" w:after="261" w:line="240" w:lineRule="exact"/>
        <w:ind w:left="800" w:firstLine="220"/>
        <w:rPr>
          <w:b w:val="0"/>
          <w:sz w:val="24"/>
          <w:szCs w:val="24"/>
        </w:rPr>
      </w:pPr>
      <w:bookmarkStart w:id="4" w:name="bookmark4"/>
      <w:r w:rsidRPr="00997AC1">
        <w:rPr>
          <w:rStyle w:val="1"/>
          <w:b/>
          <w:color w:val="000000"/>
          <w:sz w:val="24"/>
          <w:szCs w:val="24"/>
        </w:rPr>
        <w:t>Примерный репертуарный список Государственной итоговой аттестации</w:t>
      </w:r>
      <w:bookmarkEnd w:id="4"/>
    </w:p>
    <w:p w:rsidR="00C26998" w:rsidRPr="00997AC1" w:rsidRDefault="001A7CF2" w:rsidP="00997AC1">
      <w:pPr>
        <w:jc w:val="both"/>
        <w:rPr>
          <w:rFonts w:ascii="Times New Roman" w:hAnsi="Times New Roman" w:cs="Times New Roman"/>
          <w:b/>
          <w:color w:val="auto"/>
        </w:rPr>
      </w:pPr>
      <w:r w:rsidRPr="00997AC1">
        <w:rPr>
          <w:rFonts w:ascii="Times New Roman" w:hAnsi="Times New Roman" w:cs="Times New Roman"/>
          <w:b/>
          <w:color w:val="auto"/>
        </w:rPr>
        <w:t>Домра</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Городовская В. Обработка русской народной песни «Не одна во поле дороженька»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Городовская В. Вариации на тему русской народной песни </w:t>
      </w:r>
      <w:r w:rsidR="004320F6" w:rsidRPr="00997AC1">
        <w:rPr>
          <w:rFonts w:ascii="Times New Roman" w:hAnsi="Times New Roman" w:cs="Times New Roman"/>
        </w:rPr>
        <w:t xml:space="preserve"> </w:t>
      </w:r>
      <w:r w:rsidRPr="00997AC1">
        <w:rPr>
          <w:rFonts w:ascii="Times New Roman" w:hAnsi="Times New Roman" w:cs="Times New Roman"/>
        </w:rPr>
        <w:t xml:space="preserve"> «Ходила младёшенька»</w:t>
      </w:r>
      <w:r w:rsidRPr="00997AC1">
        <w:rPr>
          <w:rFonts w:ascii="Times New Roman" w:hAnsi="Times New Roman" w:cs="Times New Roman"/>
        </w:rPr>
        <w:tab/>
        <w:t xml:space="preserve"> </w:t>
      </w:r>
    </w:p>
    <w:p w:rsidR="001A3969"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Горлов Н. Обработка русской народной песни «Вышло солнце за оконце»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lastRenderedPageBreak/>
        <w:t xml:space="preserve">Круглов В.Концертные вариации на тему «Уральской плясовой»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Лобов В.Обработка русской народной песни «Позарастали стежки-дорожки»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Рябов В. «Рапсодия на русские темы»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Цайгер М. Фантазия на тему русской народной песни «Я с комариком плясала»  </w:t>
      </w:r>
    </w:p>
    <w:p w:rsidR="001A3969"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Цыганков А. «Рапсодия на русские темы»                                                                 </w:t>
      </w:r>
    </w:p>
    <w:p w:rsidR="001A3969"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Цыганков А. «Интродукция и чардаш»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Цыганков А.  «Голубка»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Цыганков А.Фантазия на тему русской народной песни. «Белолица-круглолица» </w:t>
      </w:r>
    </w:p>
    <w:p w:rsidR="001A3969"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Шалов А. Обработка русской народной песни «Винят меня в народе»                  </w:t>
      </w:r>
    </w:p>
    <w:p w:rsidR="001A3969" w:rsidRPr="00997AC1" w:rsidRDefault="001A7CF2" w:rsidP="00997AC1">
      <w:pPr>
        <w:jc w:val="both"/>
        <w:rPr>
          <w:rFonts w:ascii="Times New Roman" w:hAnsi="Times New Roman" w:cs="Times New Roman"/>
        </w:rPr>
      </w:pPr>
      <w:r w:rsidRPr="00997AC1">
        <w:rPr>
          <w:rFonts w:ascii="Times New Roman" w:hAnsi="Times New Roman" w:cs="Times New Roman"/>
        </w:rPr>
        <w:t>Шалов А. Обработка русской народной песни «Уж и я ли молода»</w:t>
      </w:r>
      <w:r w:rsidRPr="00997AC1">
        <w:rPr>
          <w:rFonts w:ascii="Times New Roman" w:hAnsi="Times New Roman" w:cs="Times New Roman"/>
        </w:rPr>
        <w:tab/>
      </w:r>
      <w:r w:rsidRPr="00997AC1">
        <w:rPr>
          <w:rFonts w:ascii="Times New Roman" w:hAnsi="Times New Roman" w:cs="Times New Roman"/>
        </w:rPr>
        <w:tab/>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Шелмаков И. Обработка русской народной песни «Наглядитесь, очи ясные»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Шишаков Ю. «Фантазия на карельские народные темы»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Яковлев В. «Мелодия Кубы» Фантазия                                     </w:t>
      </w:r>
      <w:r w:rsidR="001A3969" w:rsidRPr="00997AC1">
        <w:rPr>
          <w:rFonts w:ascii="Times New Roman" w:hAnsi="Times New Roman" w:cs="Times New Roman"/>
        </w:rPr>
        <w:t xml:space="preserve">                               </w:t>
      </w:r>
    </w:p>
    <w:p w:rsidR="001A7CF2" w:rsidRPr="00997AC1" w:rsidRDefault="001A7CF2" w:rsidP="00997AC1">
      <w:pPr>
        <w:tabs>
          <w:tab w:val="left" w:pos="1800"/>
        </w:tabs>
        <w:jc w:val="both"/>
        <w:rPr>
          <w:rFonts w:ascii="Times New Roman" w:hAnsi="Times New Roman" w:cs="Times New Roman"/>
          <w:b/>
        </w:rPr>
      </w:pPr>
      <w:r w:rsidRPr="00997AC1">
        <w:rPr>
          <w:rFonts w:ascii="Times New Roman" w:hAnsi="Times New Roman" w:cs="Times New Roman"/>
        </w:rPr>
        <w:tab/>
      </w:r>
      <w:r w:rsidRPr="00997AC1">
        <w:rPr>
          <w:rFonts w:ascii="Times New Roman" w:hAnsi="Times New Roman" w:cs="Times New Roman"/>
          <w:b/>
        </w:rPr>
        <w:t>Произведения зарубежных композиторов</w:t>
      </w:r>
    </w:p>
    <w:p w:rsidR="001A7CF2" w:rsidRPr="00997AC1" w:rsidRDefault="001A7CF2" w:rsidP="00997AC1">
      <w:pPr>
        <w:tabs>
          <w:tab w:val="left" w:pos="1800"/>
        </w:tabs>
        <w:jc w:val="both"/>
        <w:rPr>
          <w:rFonts w:ascii="Times New Roman" w:hAnsi="Times New Roman" w:cs="Times New Roman"/>
        </w:rPr>
      </w:pPr>
      <w:r w:rsidRPr="00997AC1">
        <w:rPr>
          <w:rFonts w:ascii="Times New Roman" w:hAnsi="Times New Roman" w:cs="Times New Roman"/>
        </w:rPr>
        <w:t xml:space="preserve">   Барток Б. «Три венгерских танца»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Барток Б. «Вечер в деревне»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Бах И.С. – Вивальди А. «Адажио»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Бах И.С. – Шуман Р. «Сарабанда» из первой скрипичной </w:t>
      </w:r>
    </w:p>
    <w:p w:rsidR="001A7CF2" w:rsidRPr="00997AC1" w:rsidRDefault="001A3969" w:rsidP="00997AC1">
      <w:pPr>
        <w:jc w:val="both"/>
        <w:rPr>
          <w:rFonts w:ascii="Times New Roman" w:hAnsi="Times New Roman" w:cs="Times New Roman"/>
        </w:rPr>
      </w:pPr>
      <w:r w:rsidRPr="00997AC1">
        <w:rPr>
          <w:rFonts w:ascii="Times New Roman" w:hAnsi="Times New Roman" w:cs="Times New Roman"/>
        </w:rPr>
        <w:t xml:space="preserve">  </w:t>
      </w:r>
      <w:r w:rsidR="001A7CF2" w:rsidRPr="00997AC1">
        <w:rPr>
          <w:rFonts w:ascii="Times New Roman" w:hAnsi="Times New Roman" w:cs="Times New Roman"/>
        </w:rPr>
        <w:t xml:space="preserve"> Вагнер Р. «Листок из альбома»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Вьетан А. «Этюд-тарантелла»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Вьетан А. «Мечта»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Венявский Г. «Романс»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Венявский Г. – Янке З. «Прелюдия»                                                                        </w:t>
      </w:r>
    </w:p>
    <w:p w:rsidR="001A7CF2" w:rsidRPr="00997AC1" w:rsidRDefault="001A3969" w:rsidP="00997AC1">
      <w:pPr>
        <w:jc w:val="both"/>
        <w:rPr>
          <w:rFonts w:ascii="Times New Roman" w:hAnsi="Times New Roman" w:cs="Times New Roman"/>
        </w:rPr>
      </w:pPr>
      <w:r w:rsidRPr="00997AC1">
        <w:rPr>
          <w:rFonts w:ascii="Times New Roman" w:hAnsi="Times New Roman" w:cs="Times New Roman"/>
        </w:rPr>
        <w:t xml:space="preserve">  </w:t>
      </w:r>
      <w:r w:rsidR="004320F6" w:rsidRPr="00997AC1">
        <w:rPr>
          <w:rFonts w:ascii="Times New Roman" w:hAnsi="Times New Roman" w:cs="Times New Roman"/>
        </w:rPr>
        <w:t xml:space="preserve"> </w:t>
      </w:r>
      <w:r w:rsidR="001A7CF2" w:rsidRPr="00997AC1">
        <w:rPr>
          <w:rFonts w:ascii="Times New Roman" w:hAnsi="Times New Roman" w:cs="Times New Roman"/>
        </w:rPr>
        <w:t xml:space="preserve">Гендель Г. «Ария с вариациями»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Гендель Г. «Пассакалия»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Григ Э. «Два норвежских танца»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Дворжак А. «Славянский танец» №2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Дебюсси К. «Шевелюра»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Сарасате П. «Цыганские напевы»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Паганини Н. – Яковлев В. «Венецианский карнавал»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Паганини Н. «Вечное движение»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Паганини Н. «Вариации»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Пуньяни Г. «Кумушки»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Монти В. «Чардаш»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Синдинг К. «Престо» из сюиты для скрипки ля – минор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Свенсен Ю. «Романс»                                                                                                </w:t>
      </w:r>
    </w:p>
    <w:p w:rsidR="001A7CF2" w:rsidRPr="00997AC1" w:rsidRDefault="004320F6" w:rsidP="00997AC1">
      <w:pPr>
        <w:jc w:val="both"/>
        <w:rPr>
          <w:rFonts w:ascii="Times New Roman" w:hAnsi="Times New Roman" w:cs="Times New Roman"/>
        </w:rPr>
      </w:pPr>
      <w:r w:rsidRPr="00997AC1">
        <w:rPr>
          <w:rFonts w:ascii="Times New Roman" w:hAnsi="Times New Roman" w:cs="Times New Roman"/>
        </w:rPr>
        <w:t xml:space="preserve">   </w:t>
      </w:r>
      <w:r w:rsidR="001A7CF2" w:rsidRPr="00997AC1">
        <w:rPr>
          <w:rFonts w:ascii="Times New Roman" w:hAnsi="Times New Roman" w:cs="Times New Roman"/>
        </w:rPr>
        <w:t xml:space="preserve">Сен – Санс К. Романс Ре – мажор, сочинение 37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Равель М. «Паванна на смерть Инфанты»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Шуберт Ф. - Эльман М. «Серенада»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Эльгар Э. «Капризница»                                                                                            </w:t>
      </w:r>
    </w:p>
    <w:p w:rsidR="001A7CF2" w:rsidRPr="00997AC1" w:rsidRDefault="001A7CF2" w:rsidP="00997AC1">
      <w:pPr>
        <w:jc w:val="both"/>
        <w:rPr>
          <w:rFonts w:ascii="Times New Roman" w:hAnsi="Times New Roman" w:cs="Times New Roman"/>
        </w:rPr>
      </w:pPr>
    </w:p>
    <w:p w:rsidR="001A7CF2" w:rsidRPr="00997AC1" w:rsidRDefault="001A7CF2" w:rsidP="00997AC1">
      <w:pPr>
        <w:jc w:val="both"/>
        <w:rPr>
          <w:rFonts w:ascii="Times New Roman" w:hAnsi="Times New Roman" w:cs="Times New Roman"/>
          <w:b/>
        </w:rPr>
      </w:pPr>
      <w:r w:rsidRPr="00997AC1">
        <w:rPr>
          <w:rFonts w:ascii="Times New Roman" w:hAnsi="Times New Roman" w:cs="Times New Roman"/>
          <w:b/>
        </w:rPr>
        <w:t>Произведения русских композиторов</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Алябьев А. – Вьетан А. «Соловей»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Афанасьев Н. «Тарантелла»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Аренский А. «Романс»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Балакирев М. «Экспромт»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Бородин А. «Скерцо»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Глазунов А. «Адажио» из балета «Раймонда»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Глинка М. «Кадриль</w:t>
      </w:r>
      <w:r w:rsidR="001A3969" w:rsidRPr="00997AC1">
        <w:rPr>
          <w:rFonts w:ascii="Times New Roman" w:hAnsi="Times New Roman" w:cs="Times New Roman"/>
        </w:rPr>
        <w:t>»</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Кюи Ц. «Аппассионато»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Котек И. «Вальс» соч. 10 № 3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Львов А. «Каприс»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lastRenderedPageBreak/>
        <w:t xml:space="preserve">Рахманинов С. «Элегия»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Рахманинов С. «Маргаритки»                                                                                   </w:t>
      </w:r>
    </w:p>
    <w:p w:rsidR="0064165E" w:rsidRPr="00997AC1" w:rsidRDefault="001A7CF2" w:rsidP="00997AC1">
      <w:pPr>
        <w:jc w:val="both"/>
        <w:rPr>
          <w:rFonts w:ascii="Times New Roman" w:hAnsi="Times New Roman" w:cs="Times New Roman"/>
        </w:rPr>
      </w:pPr>
      <w:r w:rsidRPr="00997AC1">
        <w:rPr>
          <w:rFonts w:ascii="Times New Roman" w:hAnsi="Times New Roman" w:cs="Times New Roman"/>
        </w:rPr>
        <w:t>Римский – Корсаков Н. «Полет шмеля» из оперы «Сказка о царе Салтане»</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Стравинский И. «Скерцо» из балета «Жар - птица»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Стравинский И. «Русская» из балета «Петрушка</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Чайковский П. «Анданте кантабиле»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Чайковский П. «Вальс - скерцо»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Чайковский П. «Мелодия»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Чайковский П. «Вальс – скерцо»                                                                                 </w:t>
      </w:r>
    </w:p>
    <w:p w:rsidR="001A7CF2" w:rsidRPr="00997AC1" w:rsidRDefault="001A7CF2" w:rsidP="00997AC1">
      <w:pPr>
        <w:jc w:val="both"/>
        <w:rPr>
          <w:rFonts w:ascii="Times New Roman" w:hAnsi="Times New Roman" w:cs="Times New Roman"/>
        </w:rPr>
      </w:pPr>
    </w:p>
    <w:p w:rsidR="001A7CF2" w:rsidRPr="00997AC1" w:rsidRDefault="001A7CF2" w:rsidP="00997AC1">
      <w:pPr>
        <w:jc w:val="both"/>
        <w:rPr>
          <w:rFonts w:ascii="Times New Roman" w:hAnsi="Times New Roman" w:cs="Times New Roman"/>
          <w:b/>
        </w:rPr>
      </w:pPr>
      <w:r w:rsidRPr="00997AC1">
        <w:rPr>
          <w:rFonts w:ascii="Times New Roman" w:hAnsi="Times New Roman" w:cs="Times New Roman"/>
          <w:b/>
        </w:rPr>
        <w:t>Произведения современных композиторов</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Бояшов В. «Монолог» для домры – альт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Гаврилин В. «Тарантелла» из балета «Анюта»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Гейст К. «Концертная фантазия»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Глиэр Р. «Романс»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Городовская В.«Скерцо»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Дербенко Е. «Скерцо - токката»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Захаров Э. «Скерцо»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Комраков Г. «Лирическая поэма»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Крейн Ю. «Танец № 4»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Куликов П. «Концертная пьеса» (Экспромт)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Монасыпов А. «Зимняя дорога»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Панин В.  Вариации на тему романса А. Варламова «Красный сарафан»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Прокофьев С. Скерцо из Второй сонаты для скрипки и фортепиано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Рогалев И. «Путешествие с происшествиями»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Смирнова Т. «Сегидилья»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Стразов С. «Элегия»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Цыганков А. «Музыкальный момент</w:t>
      </w:r>
      <w:r w:rsidR="00A53942" w:rsidRPr="00997AC1">
        <w:rPr>
          <w:rFonts w:ascii="Times New Roman" w:hAnsi="Times New Roman" w:cs="Times New Roman"/>
        </w:rPr>
        <w:t>»</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Цыганков А. «Поэма»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Цыганков А. Фантазия на тему песни «Голубка»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Шишаков Ю. Мелодия</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Шостакович Д. Прелюдии (по выбору)</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Шостакович Д. Фантастический танец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Щедрин Р. «В подражание Альбенису»                                                           </w:t>
      </w:r>
    </w:p>
    <w:p w:rsidR="001A7CF2" w:rsidRPr="00997AC1" w:rsidRDefault="001A7CF2" w:rsidP="00997AC1">
      <w:pPr>
        <w:jc w:val="both"/>
        <w:rPr>
          <w:rFonts w:ascii="Times New Roman" w:hAnsi="Times New Roman" w:cs="Times New Roman"/>
        </w:rPr>
      </w:pPr>
    </w:p>
    <w:p w:rsidR="001A7CF2" w:rsidRPr="00997AC1" w:rsidRDefault="001A7CF2" w:rsidP="00997AC1">
      <w:pPr>
        <w:jc w:val="both"/>
        <w:rPr>
          <w:rFonts w:ascii="Times New Roman" w:hAnsi="Times New Roman" w:cs="Times New Roman"/>
          <w:b/>
        </w:rPr>
      </w:pPr>
      <w:r w:rsidRPr="00997AC1">
        <w:rPr>
          <w:rFonts w:ascii="Times New Roman" w:hAnsi="Times New Roman" w:cs="Times New Roman"/>
          <w:b/>
        </w:rPr>
        <w:t>Произведения крупной формы</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Алябьев А. Соната ля – минор. Вариации Ля – мажор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Алябьев А. Интродукция и тема с вариациями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Балай Л. Концерт для домры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Бах И.С. Французская сюита си – минор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Бах И.С. Партита № 3 для скрипки соло (Прелюдия)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Бах И.С. Концерт Ми – мажор </w:t>
      </w:r>
      <w:r w:rsidRPr="00997AC1">
        <w:rPr>
          <w:rFonts w:ascii="Times New Roman" w:hAnsi="Times New Roman" w:cs="Times New Roman"/>
          <w:lang w:val="en-US"/>
        </w:rPr>
        <w:t>I</w:t>
      </w:r>
      <w:r w:rsidRPr="00997AC1">
        <w:rPr>
          <w:rFonts w:ascii="Times New Roman" w:hAnsi="Times New Roman" w:cs="Times New Roman"/>
        </w:rPr>
        <w:t xml:space="preserve"> часть</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Бах И.С. Концерт Ля – минор</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Баццини А. «Хоровод гномов» Рондо</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Бетховен А. Анданте с вариациями</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Бетховен А. Романс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Барток Б. Три венгерских народных танца.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Будашкин Н. Концерт для домры</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Вивальди А. Концерт ля-минор</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Вивальди А. Концерт Соль-мажор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Венявский Г. Концерт ре-минор-</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Витали Д. Чакона</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lastRenderedPageBreak/>
        <w:t xml:space="preserve">      </w:t>
      </w:r>
      <w:r w:rsidR="00A53942" w:rsidRPr="00997AC1">
        <w:rPr>
          <w:rFonts w:ascii="Times New Roman" w:hAnsi="Times New Roman" w:cs="Times New Roman"/>
        </w:rPr>
        <w:t xml:space="preserve">  Вьетан А. Концерт №4 ре-минор</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Гендель Г.Пассакалия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Григ Э.  Соната №1 Фа-мажор 1ч.</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Гибалин В. Концерт для домры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Городовская В. Фантазии на две русские народные темы                                </w:t>
      </w:r>
    </w:p>
    <w:p w:rsidR="001A7CF2" w:rsidRPr="00997AC1" w:rsidRDefault="00A53942" w:rsidP="00997AC1">
      <w:pPr>
        <w:jc w:val="both"/>
        <w:rPr>
          <w:rFonts w:ascii="Times New Roman" w:hAnsi="Times New Roman" w:cs="Times New Roman"/>
        </w:rPr>
      </w:pPr>
      <w:r w:rsidRPr="00997AC1">
        <w:rPr>
          <w:rFonts w:ascii="Times New Roman" w:hAnsi="Times New Roman" w:cs="Times New Roman"/>
        </w:rPr>
        <w:t xml:space="preserve">        </w:t>
      </w:r>
      <w:r w:rsidR="001A7CF2" w:rsidRPr="00997AC1">
        <w:rPr>
          <w:rFonts w:ascii="Times New Roman" w:hAnsi="Times New Roman" w:cs="Times New Roman"/>
        </w:rPr>
        <w:t>Золотарев В.  Концерт для домры</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Кабалевский Д. Концерт для скрипки</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Капырин Д. Концертино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Крейслер Ф. Прелюдия и аллегро в стиле Пуньяни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Корелли А. Фолия                                                                                                 </w:t>
      </w:r>
    </w:p>
    <w:p w:rsidR="001A7CF2" w:rsidRPr="00997AC1" w:rsidRDefault="00A53942" w:rsidP="00997AC1">
      <w:pPr>
        <w:jc w:val="both"/>
        <w:rPr>
          <w:rFonts w:ascii="Times New Roman" w:hAnsi="Times New Roman" w:cs="Times New Roman"/>
        </w:rPr>
      </w:pPr>
      <w:r w:rsidRPr="00997AC1">
        <w:rPr>
          <w:rFonts w:ascii="Times New Roman" w:hAnsi="Times New Roman" w:cs="Times New Roman"/>
        </w:rPr>
        <w:t xml:space="preserve">        </w:t>
      </w:r>
      <w:r w:rsidR="001A7CF2" w:rsidRPr="00997AC1">
        <w:rPr>
          <w:rFonts w:ascii="Times New Roman" w:hAnsi="Times New Roman" w:cs="Times New Roman"/>
        </w:rPr>
        <w:t xml:space="preserve">Лупов А. Рапсодия на майские темы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Мендельсон Ф.  Концерт для скрипки (финал)</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Моцарт В.Концерт для скрипки №4 Ре-мажор</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Моцарт В. «Рондо» Соль-мажор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Николаев Ю. Соната для домры и фортепьяно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Пожидаев В.Концерт №1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Прокофьев С. Скерцо из второй сонаты для скрипки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Раков Н.  Фантазия для домры и ф-но, Концерт для домры</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w:t>
      </w:r>
      <w:r w:rsidR="00A53942" w:rsidRPr="00997AC1">
        <w:rPr>
          <w:rFonts w:ascii="Times New Roman" w:hAnsi="Times New Roman" w:cs="Times New Roman"/>
        </w:rPr>
        <w:t xml:space="preserve">   </w:t>
      </w:r>
      <w:r w:rsidRPr="00997AC1">
        <w:rPr>
          <w:rFonts w:ascii="Times New Roman" w:hAnsi="Times New Roman" w:cs="Times New Roman"/>
        </w:rPr>
        <w:t xml:space="preserve"> Раков Н. Соната</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Рябов В. Рапсодия на русские темы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Самонов А. Вариация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Сарасате П. Цыганские напевы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Сарасате П. Баскское каприччио                                                                          </w:t>
      </w:r>
    </w:p>
    <w:p w:rsidR="001A7CF2" w:rsidRPr="00997AC1" w:rsidRDefault="00A53942" w:rsidP="00997AC1">
      <w:pPr>
        <w:jc w:val="both"/>
        <w:rPr>
          <w:rFonts w:ascii="Times New Roman" w:hAnsi="Times New Roman" w:cs="Times New Roman"/>
        </w:rPr>
      </w:pPr>
      <w:r w:rsidRPr="00997AC1">
        <w:rPr>
          <w:rFonts w:ascii="Times New Roman" w:hAnsi="Times New Roman" w:cs="Times New Roman"/>
        </w:rPr>
        <w:t xml:space="preserve">      </w:t>
      </w:r>
      <w:r w:rsidR="001A7CF2" w:rsidRPr="00997AC1">
        <w:rPr>
          <w:rFonts w:ascii="Times New Roman" w:hAnsi="Times New Roman" w:cs="Times New Roman"/>
        </w:rPr>
        <w:t xml:space="preserve">Сен-Санс К. Концерт для скрипки-М., 1989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Цыганков А. Рапсодия на русские темы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Шишаков Ю. Концерты для домры №1,2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Шишаков Ю. Фантазия на карельские народные темы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Шостакович Д. Бурлеска. Финал концерта для скрипки с оркестром              </w:t>
      </w:r>
    </w:p>
    <w:p w:rsidR="001A7CF2" w:rsidRPr="00997AC1" w:rsidRDefault="001A7CF2" w:rsidP="00997AC1">
      <w:pPr>
        <w:jc w:val="both"/>
        <w:rPr>
          <w:rFonts w:ascii="Times New Roman" w:hAnsi="Times New Roman" w:cs="Times New Roman"/>
        </w:rPr>
      </w:pPr>
    </w:p>
    <w:p w:rsidR="00C26998" w:rsidRPr="00997AC1" w:rsidRDefault="001A7CF2" w:rsidP="00997AC1">
      <w:pPr>
        <w:jc w:val="both"/>
        <w:rPr>
          <w:rFonts w:ascii="Times New Roman" w:hAnsi="Times New Roman" w:cs="Times New Roman"/>
          <w:b/>
          <w:color w:val="FF0000"/>
        </w:rPr>
      </w:pPr>
      <w:r w:rsidRPr="00997AC1">
        <w:rPr>
          <w:rFonts w:ascii="Times New Roman" w:hAnsi="Times New Roman" w:cs="Times New Roman"/>
          <w:b/>
          <w:color w:val="auto"/>
        </w:rPr>
        <w:t>Б</w:t>
      </w:r>
      <w:r w:rsidR="00A53942" w:rsidRPr="00997AC1">
        <w:rPr>
          <w:rFonts w:ascii="Times New Roman" w:hAnsi="Times New Roman" w:cs="Times New Roman"/>
          <w:b/>
          <w:color w:val="auto"/>
        </w:rPr>
        <w:t>ал</w:t>
      </w:r>
      <w:r w:rsidRPr="00997AC1">
        <w:rPr>
          <w:rFonts w:ascii="Times New Roman" w:hAnsi="Times New Roman" w:cs="Times New Roman"/>
          <w:b/>
          <w:color w:val="auto"/>
        </w:rPr>
        <w:t>алайка</w:t>
      </w:r>
    </w:p>
    <w:p w:rsidR="001A7CF2" w:rsidRPr="00997AC1" w:rsidRDefault="001A7CF2" w:rsidP="00997AC1">
      <w:pPr>
        <w:pStyle w:val="2"/>
        <w:jc w:val="both"/>
        <w:rPr>
          <w:b/>
          <w:i w:val="0"/>
          <w:sz w:val="24"/>
          <w:szCs w:val="24"/>
        </w:rPr>
      </w:pPr>
      <w:r w:rsidRPr="00997AC1">
        <w:rPr>
          <w:b/>
          <w:i w:val="0"/>
          <w:sz w:val="24"/>
          <w:szCs w:val="24"/>
        </w:rPr>
        <w:t>Обработки народных песен и танцев</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Будашкин Н.</w:t>
      </w:r>
      <w:r w:rsidR="00E54BC1" w:rsidRPr="00997AC1">
        <w:rPr>
          <w:rFonts w:ascii="Times New Roman" w:hAnsi="Times New Roman" w:cs="Times New Roman"/>
        </w:rPr>
        <w:t>«Вот мчится тройка почтовая»</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Вязьмин Н. «Тимоня»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Глухов О.</w:t>
      </w:r>
      <w:r w:rsidR="00E54BC1" w:rsidRPr="00997AC1">
        <w:rPr>
          <w:rFonts w:ascii="Times New Roman" w:hAnsi="Times New Roman" w:cs="Times New Roman"/>
        </w:rPr>
        <w:t>«Пойду ль я, выйду ль я»</w:t>
      </w:r>
      <w:r w:rsidRPr="00997AC1">
        <w:rPr>
          <w:rFonts w:ascii="Times New Roman" w:hAnsi="Times New Roman" w:cs="Times New Roman"/>
        </w:rPr>
        <w:t xml:space="preserve">   «Ой вы, плотнички».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Городовская В.«Однозвучно гремит колокольчик».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Лукиновский А.Русский перепляс.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Нечепоренко П.«От села, до села».  «Камаринская».  «Ах вы сени мои, сени».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Трояновский Б. «Ах ты, берёза».  Уральская плясовая.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Шалаев А. – Тихонов И. Сельская кадриль.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Шалаев А. «Ах, всю ночь я прогуляла».   «Ах, не лист осенний».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    </w:t>
      </w:r>
    </w:p>
    <w:p w:rsidR="001A7CF2" w:rsidRPr="00997AC1" w:rsidRDefault="001A7CF2" w:rsidP="00997AC1">
      <w:pPr>
        <w:pStyle w:val="5"/>
        <w:jc w:val="both"/>
        <w:rPr>
          <w:sz w:val="24"/>
          <w:szCs w:val="24"/>
        </w:rPr>
      </w:pPr>
      <w:r w:rsidRPr="00997AC1">
        <w:rPr>
          <w:sz w:val="24"/>
          <w:szCs w:val="24"/>
        </w:rPr>
        <w:t>Произведения русских композиторов</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Андреев В.Бабочка.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Бородин А.Серенада.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Гурилёв А.Полька-мазурка.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Даргомыжский А.Славянский танец.   из оперы «Русалка».</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Мусоргский М.Гопак.  из оперы «Сорочинская ярмарка».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Чайковский П.Русская пляска.  Баркарола  Ноктюрн.  </w:t>
      </w:r>
    </w:p>
    <w:p w:rsidR="00E54BC1" w:rsidRPr="00997AC1" w:rsidRDefault="00E54BC1" w:rsidP="00997AC1">
      <w:pPr>
        <w:jc w:val="both"/>
        <w:rPr>
          <w:rFonts w:ascii="Times New Roman" w:hAnsi="Times New Roman" w:cs="Times New Roman"/>
        </w:rPr>
      </w:pPr>
    </w:p>
    <w:p w:rsidR="001A7CF2" w:rsidRPr="00997AC1" w:rsidRDefault="001A7CF2" w:rsidP="00997AC1">
      <w:pPr>
        <w:pStyle w:val="2"/>
        <w:jc w:val="both"/>
        <w:rPr>
          <w:b/>
          <w:i w:val="0"/>
          <w:sz w:val="24"/>
          <w:szCs w:val="24"/>
        </w:rPr>
      </w:pPr>
      <w:r w:rsidRPr="00997AC1">
        <w:rPr>
          <w:b/>
          <w:i w:val="0"/>
          <w:sz w:val="24"/>
          <w:szCs w:val="24"/>
        </w:rPr>
        <w:t>Произведения советских композиторов</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Авксентьев Е.</w:t>
      </w:r>
      <w:r w:rsidR="00E54BC1" w:rsidRPr="00997AC1">
        <w:rPr>
          <w:rFonts w:ascii="Times New Roman" w:hAnsi="Times New Roman" w:cs="Times New Roman"/>
        </w:rPr>
        <w:t xml:space="preserve"> </w:t>
      </w:r>
      <w:r w:rsidRPr="00997AC1">
        <w:rPr>
          <w:rFonts w:ascii="Times New Roman" w:hAnsi="Times New Roman" w:cs="Times New Roman"/>
        </w:rPr>
        <w:t xml:space="preserve">Юмореска.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Александров Ю.</w:t>
      </w:r>
      <w:r w:rsidR="00E54BC1" w:rsidRPr="00997AC1">
        <w:rPr>
          <w:rFonts w:ascii="Times New Roman" w:hAnsi="Times New Roman" w:cs="Times New Roman"/>
        </w:rPr>
        <w:t xml:space="preserve"> </w:t>
      </w:r>
      <w:r w:rsidRPr="00997AC1">
        <w:rPr>
          <w:rFonts w:ascii="Times New Roman" w:hAnsi="Times New Roman" w:cs="Times New Roman"/>
        </w:rPr>
        <w:t xml:space="preserve"> Русская рапсодия.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lastRenderedPageBreak/>
        <w:t xml:space="preserve">Белецкий В. И Розанова Н.  Пьесы-картины .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Будашкин </w:t>
      </w:r>
      <w:r w:rsidR="00E54BC1" w:rsidRPr="00997AC1">
        <w:rPr>
          <w:rFonts w:ascii="Times New Roman" w:hAnsi="Times New Roman" w:cs="Times New Roman"/>
        </w:rPr>
        <w:t>Н</w:t>
      </w:r>
      <w:r w:rsidRPr="00997AC1">
        <w:rPr>
          <w:rFonts w:ascii="Times New Roman" w:hAnsi="Times New Roman" w:cs="Times New Roman"/>
        </w:rPr>
        <w:t xml:space="preserve">. «За дальнею околицей».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Гольц Б. Юмореска.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Дербенко Е.«Девичьи страдания».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Кичанов Е.Концерт.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Тамарин И.Напев и наигрыш.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Свиридов Г.Музыкальный момент.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Сироткин Е</w:t>
      </w:r>
      <w:r w:rsidR="00E54BC1" w:rsidRPr="00997AC1">
        <w:rPr>
          <w:rFonts w:ascii="Times New Roman" w:hAnsi="Times New Roman" w:cs="Times New Roman"/>
        </w:rPr>
        <w:t xml:space="preserve"> </w:t>
      </w:r>
      <w:r w:rsidRPr="00997AC1">
        <w:rPr>
          <w:rFonts w:ascii="Times New Roman" w:hAnsi="Times New Roman" w:cs="Times New Roman"/>
        </w:rPr>
        <w:t xml:space="preserve"> Концерт 2,3 – ч.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 xml:space="preserve">Чайкин Н. Русская рапсодия1, 2-ч.  </w:t>
      </w:r>
    </w:p>
    <w:p w:rsidR="001A7CF2" w:rsidRPr="00997AC1" w:rsidRDefault="001A7CF2" w:rsidP="00997AC1">
      <w:pPr>
        <w:jc w:val="both"/>
        <w:rPr>
          <w:rFonts w:ascii="Times New Roman" w:hAnsi="Times New Roman" w:cs="Times New Roman"/>
        </w:rPr>
      </w:pPr>
    </w:p>
    <w:p w:rsidR="001A7CF2" w:rsidRPr="00997AC1" w:rsidRDefault="001A7CF2" w:rsidP="00997AC1">
      <w:pPr>
        <w:pStyle w:val="5"/>
        <w:jc w:val="both"/>
        <w:rPr>
          <w:sz w:val="24"/>
          <w:szCs w:val="24"/>
        </w:rPr>
      </w:pPr>
      <w:r w:rsidRPr="00997AC1">
        <w:rPr>
          <w:sz w:val="24"/>
          <w:szCs w:val="24"/>
        </w:rPr>
        <w:t>Произведения зарубежных композиторов</w:t>
      </w:r>
    </w:p>
    <w:p w:rsidR="001A7CF2" w:rsidRPr="00997AC1" w:rsidRDefault="00E54BC1" w:rsidP="00997AC1">
      <w:pPr>
        <w:jc w:val="both"/>
        <w:rPr>
          <w:rFonts w:ascii="Times New Roman" w:hAnsi="Times New Roman" w:cs="Times New Roman"/>
        </w:rPr>
      </w:pPr>
      <w:r w:rsidRPr="00997AC1">
        <w:rPr>
          <w:rFonts w:ascii="Times New Roman" w:hAnsi="Times New Roman" w:cs="Times New Roman"/>
        </w:rPr>
        <w:t>Бах И. С.</w:t>
      </w:r>
      <w:r w:rsidR="001A7CF2" w:rsidRPr="00997AC1">
        <w:rPr>
          <w:rFonts w:ascii="Times New Roman" w:hAnsi="Times New Roman" w:cs="Times New Roman"/>
        </w:rPr>
        <w:t>Алл</w:t>
      </w:r>
      <w:r w:rsidR="00997AC1">
        <w:rPr>
          <w:rFonts w:ascii="Times New Roman" w:hAnsi="Times New Roman" w:cs="Times New Roman"/>
        </w:rPr>
        <w:t xml:space="preserve">егро. </w:t>
      </w:r>
      <w:r w:rsidR="001A7CF2" w:rsidRPr="00997AC1">
        <w:rPr>
          <w:rFonts w:ascii="Times New Roman" w:hAnsi="Times New Roman" w:cs="Times New Roman"/>
        </w:rPr>
        <w:t xml:space="preserve">Ария из сюиты ре мажор.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Бизе Ж.</w:t>
      </w:r>
      <w:r w:rsidR="00E54BC1" w:rsidRPr="00997AC1">
        <w:rPr>
          <w:rFonts w:ascii="Times New Roman" w:hAnsi="Times New Roman" w:cs="Times New Roman"/>
        </w:rPr>
        <w:t xml:space="preserve"> </w:t>
      </w:r>
      <w:r w:rsidRPr="00997AC1">
        <w:rPr>
          <w:rFonts w:ascii="Times New Roman" w:hAnsi="Times New Roman" w:cs="Times New Roman"/>
        </w:rPr>
        <w:t xml:space="preserve">Менуэт.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Боккерини Л.</w:t>
      </w:r>
      <w:r w:rsidR="00E54BC1" w:rsidRPr="00997AC1">
        <w:rPr>
          <w:rFonts w:ascii="Times New Roman" w:hAnsi="Times New Roman" w:cs="Times New Roman"/>
        </w:rPr>
        <w:t xml:space="preserve"> </w:t>
      </w:r>
      <w:r w:rsidRPr="00997AC1">
        <w:rPr>
          <w:rFonts w:ascii="Times New Roman" w:hAnsi="Times New Roman" w:cs="Times New Roman"/>
        </w:rPr>
        <w:t xml:space="preserve">Менуэт.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Брамс И.</w:t>
      </w:r>
      <w:r w:rsidR="00E54BC1" w:rsidRPr="00997AC1">
        <w:rPr>
          <w:rFonts w:ascii="Times New Roman" w:hAnsi="Times New Roman" w:cs="Times New Roman"/>
        </w:rPr>
        <w:t xml:space="preserve"> </w:t>
      </w:r>
      <w:r w:rsidRPr="00997AC1">
        <w:rPr>
          <w:rFonts w:ascii="Times New Roman" w:hAnsi="Times New Roman" w:cs="Times New Roman"/>
        </w:rPr>
        <w:t xml:space="preserve">Венгерский танец № 4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Вивальди А.</w:t>
      </w:r>
      <w:r w:rsidR="00E54BC1" w:rsidRPr="00997AC1">
        <w:rPr>
          <w:rFonts w:ascii="Times New Roman" w:hAnsi="Times New Roman" w:cs="Times New Roman"/>
        </w:rPr>
        <w:t xml:space="preserve"> </w:t>
      </w:r>
      <w:r w:rsidRPr="00997AC1">
        <w:rPr>
          <w:rFonts w:ascii="Times New Roman" w:hAnsi="Times New Roman" w:cs="Times New Roman"/>
        </w:rPr>
        <w:t xml:space="preserve">Концерт 1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Гранозио Л.</w:t>
      </w:r>
      <w:r w:rsidR="00E54BC1" w:rsidRPr="00997AC1">
        <w:rPr>
          <w:rFonts w:ascii="Times New Roman" w:hAnsi="Times New Roman" w:cs="Times New Roman"/>
        </w:rPr>
        <w:t xml:space="preserve"> </w:t>
      </w:r>
      <w:r w:rsidRPr="00997AC1">
        <w:rPr>
          <w:rFonts w:ascii="Times New Roman" w:hAnsi="Times New Roman" w:cs="Times New Roman"/>
        </w:rPr>
        <w:t xml:space="preserve"> Испанская гитара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Крейслер Ф.</w:t>
      </w:r>
      <w:r w:rsidR="00E54BC1" w:rsidRPr="00997AC1">
        <w:rPr>
          <w:rFonts w:ascii="Times New Roman" w:hAnsi="Times New Roman" w:cs="Times New Roman"/>
        </w:rPr>
        <w:t xml:space="preserve"> </w:t>
      </w:r>
      <w:r w:rsidRPr="00997AC1">
        <w:rPr>
          <w:rFonts w:ascii="Times New Roman" w:hAnsi="Times New Roman" w:cs="Times New Roman"/>
        </w:rPr>
        <w:t xml:space="preserve">Синкопы.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Россини Д.</w:t>
      </w:r>
      <w:r w:rsidR="00E54BC1" w:rsidRPr="00997AC1">
        <w:rPr>
          <w:rFonts w:ascii="Times New Roman" w:hAnsi="Times New Roman" w:cs="Times New Roman"/>
        </w:rPr>
        <w:t xml:space="preserve"> </w:t>
      </w:r>
      <w:r w:rsidRPr="00997AC1">
        <w:rPr>
          <w:rFonts w:ascii="Times New Roman" w:hAnsi="Times New Roman" w:cs="Times New Roman"/>
        </w:rPr>
        <w:t xml:space="preserve">Неаполитанская тарантелла.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Мошковский М.</w:t>
      </w:r>
      <w:r w:rsidR="00E54BC1" w:rsidRPr="00997AC1">
        <w:rPr>
          <w:rFonts w:ascii="Times New Roman" w:hAnsi="Times New Roman" w:cs="Times New Roman"/>
        </w:rPr>
        <w:t xml:space="preserve"> </w:t>
      </w:r>
      <w:r w:rsidRPr="00997AC1">
        <w:rPr>
          <w:rFonts w:ascii="Times New Roman" w:hAnsi="Times New Roman" w:cs="Times New Roman"/>
        </w:rPr>
        <w:t xml:space="preserve">Испанский танец № 2   Испанский1 танец № 3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Сметана Б.</w:t>
      </w:r>
      <w:r w:rsidR="00E54BC1" w:rsidRPr="00997AC1">
        <w:rPr>
          <w:rFonts w:ascii="Times New Roman" w:hAnsi="Times New Roman" w:cs="Times New Roman"/>
        </w:rPr>
        <w:t xml:space="preserve"> </w:t>
      </w:r>
      <w:r w:rsidRPr="00997AC1">
        <w:rPr>
          <w:rFonts w:ascii="Times New Roman" w:hAnsi="Times New Roman" w:cs="Times New Roman"/>
        </w:rPr>
        <w:t xml:space="preserve">Полька.   из к. ф. «Проданная невеста»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Фиокко И.</w:t>
      </w:r>
      <w:r w:rsidR="00E54BC1" w:rsidRPr="00997AC1">
        <w:rPr>
          <w:rFonts w:ascii="Times New Roman" w:hAnsi="Times New Roman" w:cs="Times New Roman"/>
        </w:rPr>
        <w:t xml:space="preserve"> </w:t>
      </w:r>
      <w:r w:rsidRPr="00997AC1">
        <w:rPr>
          <w:rFonts w:ascii="Times New Roman" w:hAnsi="Times New Roman" w:cs="Times New Roman"/>
        </w:rPr>
        <w:t xml:space="preserve">Аллегро.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Штраус И.</w:t>
      </w:r>
      <w:r w:rsidR="00E54BC1" w:rsidRPr="00997AC1">
        <w:rPr>
          <w:rFonts w:ascii="Times New Roman" w:hAnsi="Times New Roman" w:cs="Times New Roman"/>
        </w:rPr>
        <w:t xml:space="preserve"> </w:t>
      </w:r>
      <w:r w:rsidRPr="00997AC1">
        <w:rPr>
          <w:rFonts w:ascii="Times New Roman" w:hAnsi="Times New Roman" w:cs="Times New Roman"/>
        </w:rPr>
        <w:t xml:space="preserve">Полька-пиццикато.  </w:t>
      </w:r>
    </w:p>
    <w:p w:rsidR="001A7CF2" w:rsidRPr="00997AC1" w:rsidRDefault="001A7CF2" w:rsidP="00997AC1">
      <w:pPr>
        <w:jc w:val="both"/>
        <w:rPr>
          <w:rFonts w:ascii="Times New Roman" w:hAnsi="Times New Roman" w:cs="Times New Roman"/>
        </w:rPr>
      </w:pPr>
      <w:r w:rsidRPr="00997AC1">
        <w:rPr>
          <w:rFonts w:ascii="Times New Roman" w:hAnsi="Times New Roman" w:cs="Times New Roman"/>
        </w:rPr>
        <w:t>Шуберт Ф.</w:t>
      </w:r>
      <w:r w:rsidR="00E54BC1" w:rsidRPr="00997AC1">
        <w:rPr>
          <w:rFonts w:ascii="Times New Roman" w:hAnsi="Times New Roman" w:cs="Times New Roman"/>
        </w:rPr>
        <w:t xml:space="preserve"> </w:t>
      </w:r>
      <w:r w:rsidR="00997AC1">
        <w:rPr>
          <w:rFonts w:ascii="Times New Roman" w:hAnsi="Times New Roman" w:cs="Times New Roman"/>
        </w:rPr>
        <w:t xml:space="preserve">Серенада. </w:t>
      </w:r>
      <w:r w:rsidRPr="00997AC1">
        <w:rPr>
          <w:rFonts w:ascii="Times New Roman" w:hAnsi="Times New Roman" w:cs="Times New Roman"/>
        </w:rPr>
        <w:t xml:space="preserve"> Скерцо.  </w:t>
      </w:r>
    </w:p>
    <w:p w:rsidR="001A7CF2" w:rsidRPr="00997AC1" w:rsidRDefault="001A7CF2" w:rsidP="00997AC1">
      <w:pPr>
        <w:jc w:val="both"/>
        <w:rPr>
          <w:rFonts w:ascii="Times New Roman" w:hAnsi="Times New Roman" w:cs="Times New Roman"/>
          <w:color w:val="FF0000"/>
        </w:rPr>
      </w:pPr>
    </w:p>
    <w:p w:rsidR="001A7CF2" w:rsidRPr="00997AC1" w:rsidRDefault="001A7CF2" w:rsidP="00997AC1">
      <w:pPr>
        <w:jc w:val="both"/>
        <w:rPr>
          <w:rFonts w:ascii="Times New Roman" w:hAnsi="Times New Roman" w:cs="Times New Roman"/>
          <w:b/>
          <w:color w:val="auto"/>
        </w:rPr>
      </w:pPr>
      <w:r w:rsidRPr="00997AC1">
        <w:rPr>
          <w:rFonts w:ascii="Times New Roman" w:hAnsi="Times New Roman" w:cs="Times New Roman"/>
          <w:b/>
          <w:color w:val="auto"/>
        </w:rPr>
        <w:t>Баян</w:t>
      </w:r>
    </w:p>
    <w:p w:rsidR="001A7CF2" w:rsidRPr="00997AC1" w:rsidRDefault="001A7CF2" w:rsidP="00997AC1">
      <w:pPr>
        <w:pStyle w:val="8"/>
        <w:jc w:val="both"/>
        <w:rPr>
          <w:rFonts w:ascii="Times New Roman" w:hAnsi="Times New Roman" w:cs="Times New Roman"/>
          <w:color w:val="auto"/>
          <w:sz w:val="24"/>
          <w:szCs w:val="24"/>
        </w:rPr>
      </w:pPr>
      <w:r w:rsidRPr="00997AC1">
        <w:rPr>
          <w:rFonts w:ascii="Times New Roman" w:hAnsi="Times New Roman" w:cs="Times New Roman"/>
          <w:color w:val="auto"/>
          <w:sz w:val="24"/>
          <w:szCs w:val="24"/>
        </w:rPr>
        <w:t>Полифонические произведения</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Бах И. С. Прелюдия и фуга соль-мажор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Бах И. С. Прелюдия и фуга ля-минор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Бах И. С. Прелюдия и фуга ре-минор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Бах И. С. Токката и фуга ре-минор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Бах И. С. Фантазия и фуга ля-минор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Бах И. С. Фантазия и фуга ми-мажор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Букстехуде Д. Прелюдия и фуга соль-минор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Букстехуде Д. Прелюдия и фуга ре минор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Букстехуде Д. Прелюдия и фуга соль-минор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Регер М. Прелюдия и фуга соль-мажор</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Шостакович Д. Прелюдии и фуги</w:t>
      </w:r>
      <w:r w:rsidRPr="00997AC1">
        <w:rPr>
          <w:rFonts w:ascii="Times New Roman" w:hAnsi="Times New Roman" w:cs="Times New Roman"/>
          <w:noProof/>
        </w:rPr>
        <w:t xml:space="preserve"> №№3, </w:t>
      </w:r>
    </w:p>
    <w:p w:rsidR="001A7CF2" w:rsidRPr="00997AC1" w:rsidRDefault="001A7CF2" w:rsidP="00997AC1">
      <w:pPr>
        <w:pStyle w:val="8"/>
        <w:jc w:val="both"/>
        <w:rPr>
          <w:rFonts w:ascii="Times New Roman" w:hAnsi="Times New Roman" w:cs="Times New Roman"/>
          <w:color w:val="auto"/>
          <w:sz w:val="24"/>
          <w:szCs w:val="24"/>
        </w:rPr>
      </w:pPr>
      <w:r w:rsidRPr="00997AC1">
        <w:rPr>
          <w:rFonts w:ascii="Times New Roman" w:hAnsi="Times New Roman" w:cs="Times New Roman"/>
          <w:color w:val="auto"/>
          <w:sz w:val="24"/>
          <w:szCs w:val="24"/>
        </w:rPr>
        <w:t>Произведения крупной формы</w:t>
      </w:r>
    </w:p>
    <w:p w:rsidR="001A7CF2" w:rsidRPr="00997AC1" w:rsidRDefault="001A7CF2" w:rsidP="00997AC1">
      <w:pPr>
        <w:widowControl/>
        <w:ind w:left="816"/>
        <w:jc w:val="both"/>
        <w:rPr>
          <w:rFonts w:ascii="Times New Roman" w:hAnsi="Times New Roman" w:cs="Times New Roman"/>
          <w:noProof/>
        </w:rPr>
      </w:pPr>
      <w:r w:rsidRPr="00997AC1">
        <w:rPr>
          <w:rFonts w:ascii="Times New Roman" w:hAnsi="Times New Roman" w:cs="Times New Roman"/>
        </w:rPr>
        <w:t>Бах И. С. Концерты</w:t>
      </w:r>
      <w:r w:rsidRPr="00997AC1">
        <w:rPr>
          <w:rFonts w:ascii="Times New Roman" w:hAnsi="Times New Roman" w:cs="Times New Roman"/>
          <w:noProof/>
        </w:rPr>
        <w:t xml:space="preserve"> №№1, 3, 4 </w:t>
      </w:r>
    </w:p>
    <w:p w:rsidR="001A7CF2" w:rsidRPr="00997AC1" w:rsidRDefault="001A7CF2" w:rsidP="00997AC1">
      <w:pPr>
        <w:widowControl/>
        <w:ind w:left="816"/>
        <w:jc w:val="both"/>
        <w:rPr>
          <w:rFonts w:ascii="Times New Roman" w:hAnsi="Times New Roman" w:cs="Times New Roman"/>
          <w:noProof/>
        </w:rPr>
      </w:pPr>
      <w:r w:rsidRPr="00997AC1">
        <w:rPr>
          <w:rFonts w:ascii="Times New Roman" w:hAnsi="Times New Roman" w:cs="Times New Roman"/>
        </w:rPr>
        <w:t>Бонаков В. Соната-баллада</w:t>
      </w:r>
      <w:r w:rsidRPr="00997AC1">
        <w:rPr>
          <w:rFonts w:ascii="Times New Roman" w:hAnsi="Times New Roman" w:cs="Times New Roman"/>
          <w:noProof/>
        </w:rPr>
        <w:t xml:space="preserve"> </w:t>
      </w:r>
    </w:p>
    <w:p w:rsidR="001A7CF2" w:rsidRPr="00997AC1" w:rsidRDefault="001A7CF2" w:rsidP="00997AC1">
      <w:pPr>
        <w:widowControl/>
        <w:ind w:left="816"/>
        <w:jc w:val="both"/>
        <w:rPr>
          <w:rFonts w:ascii="Times New Roman" w:hAnsi="Times New Roman" w:cs="Times New Roman"/>
          <w:noProof/>
        </w:rPr>
      </w:pPr>
      <w:r w:rsidRPr="00997AC1">
        <w:rPr>
          <w:rFonts w:ascii="Times New Roman" w:hAnsi="Times New Roman" w:cs="Times New Roman"/>
        </w:rPr>
        <w:t>Золотарев Вл. Партита</w:t>
      </w:r>
      <w:r w:rsidRPr="00997AC1">
        <w:rPr>
          <w:rFonts w:ascii="Times New Roman" w:hAnsi="Times New Roman" w:cs="Times New Roman"/>
          <w:noProof/>
        </w:rPr>
        <w:t xml:space="preserve"> </w:t>
      </w:r>
    </w:p>
    <w:p w:rsidR="001A7CF2" w:rsidRPr="00997AC1" w:rsidRDefault="001A7CF2" w:rsidP="00997AC1">
      <w:pPr>
        <w:widowControl/>
        <w:ind w:left="816"/>
        <w:jc w:val="both"/>
        <w:rPr>
          <w:rFonts w:ascii="Times New Roman" w:hAnsi="Times New Roman" w:cs="Times New Roman"/>
          <w:noProof/>
        </w:rPr>
      </w:pPr>
      <w:r w:rsidRPr="00997AC1">
        <w:rPr>
          <w:rFonts w:ascii="Times New Roman" w:hAnsi="Times New Roman" w:cs="Times New Roman"/>
        </w:rPr>
        <w:t>Зубицкий В. Концертная партита в (стиле джазовой импровиза</w:t>
      </w:r>
      <w:r w:rsidRPr="00997AC1">
        <w:rPr>
          <w:rFonts w:ascii="Times New Roman" w:hAnsi="Times New Roman" w:cs="Times New Roman"/>
        </w:rPr>
        <w:softHyphen/>
        <w:t>ции</w:t>
      </w:r>
      <w:r w:rsidRPr="00997AC1">
        <w:rPr>
          <w:rFonts w:ascii="Times New Roman" w:hAnsi="Times New Roman" w:cs="Times New Roman"/>
          <w:noProof/>
        </w:rPr>
        <w:t xml:space="preserve"> </w:t>
      </w:r>
    </w:p>
    <w:p w:rsidR="001A7CF2" w:rsidRPr="00997AC1" w:rsidRDefault="001A7CF2" w:rsidP="00997AC1">
      <w:pPr>
        <w:widowControl/>
        <w:ind w:left="816"/>
        <w:jc w:val="both"/>
        <w:rPr>
          <w:rFonts w:ascii="Times New Roman" w:hAnsi="Times New Roman" w:cs="Times New Roman"/>
          <w:noProof/>
        </w:rPr>
      </w:pPr>
      <w:r w:rsidRPr="00997AC1">
        <w:rPr>
          <w:rFonts w:ascii="Times New Roman" w:hAnsi="Times New Roman" w:cs="Times New Roman"/>
        </w:rPr>
        <w:t>Кусяков А. Соната</w:t>
      </w:r>
      <w:r w:rsidRPr="00997AC1">
        <w:rPr>
          <w:rFonts w:ascii="Times New Roman" w:hAnsi="Times New Roman" w:cs="Times New Roman"/>
          <w:noProof/>
        </w:rPr>
        <w:t xml:space="preserve"> №2 </w:t>
      </w:r>
    </w:p>
    <w:p w:rsidR="001A7CF2" w:rsidRPr="00997AC1" w:rsidRDefault="001A7CF2" w:rsidP="00997AC1">
      <w:pPr>
        <w:widowControl/>
        <w:ind w:left="816"/>
        <w:jc w:val="both"/>
        <w:rPr>
          <w:rFonts w:ascii="Times New Roman" w:hAnsi="Times New Roman" w:cs="Times New Roman"/>
          <w:noProof/>
        </w:rPr>
      </w:pPr>
      <w:r w:rsidRPr="00997AC1">
        <w:rPr>
          <w:rFonts w:ascii="Times New Roman" w:hAnsi="Times New Roman" w:cs="Times New Roman"/>
        </w:rPr>
        <w:t>Семенов В. Донская рапсодия</w:t>
      </w:r>
      <w:r w:rsidRPr="00997AC1">
        <w:rPr>
          <w:rFonts w:ascii="Times New Roman" w:hAnsi="Times New Roman" w:cs="Times New Roman"/>
          <w:noProof/>
        </w:rPr>
        <w:t xml:space="preserve"> </w:t>
      </w:r>
    </w:p>
    <w:p w:rsidR="001A7CF2" w:rsidRPr="00997AC1" w:rsidRDefault="001A7CF2" w:rsidP="00997AC1">
      <w:pPr>
        <w:widowControl/>
        <w:ind w:left="816"/>
        <w:jc w:val="both"/>
        <w:rPr>
          <w:rFonts w:ascii="Times New Roman" w:hAnsi="Times New Roman" w:cs="Times New Roman"/>
          <w:noProof/>
        </w:rPr>
      </w:pPr>
      <w:r w:rsidRPr="00997AC1">
        <w:rPr>
          <w:rFonts w:ascii="Times New Roman" w:hAnsi="Times New Roman" w:cs="Times New Roman"/>
        </w:rPr>
        <w:t>Семенов</w:t>
      </w:r>
      <w:r w:rsidRPr="00997AC1">
        <w:rPr>
          <w:rFonts w:ascii="Times New Roman" w:hAnsi="Times New Roman" w:cs="Times New Roman"/>
          <w:noProof/>
        </w:rPr>
        <w:t xml:space="preserve"> 3.</w:t>
      </w:r>
      <w:r w:rsidRPr="00997AC1">
        <w:rPr>
          <w:rFonts w:ascii="Times New Roman" w:hAnsi="Times New Roman" w:cs="Times New Roman"/>
        </w:rPr>
        <w:t xml:space="preserve"> Болгарская сюита</w:t>
      </w:r>
      <w:r w:rsidRPr="00997AC1">
        <w:rPr>
          <w:rFonts w:ascii="Times New Roman" w:hAnsi="Times New Roman" w:cs="Times New Roman"/>
          <w:noProof/>
        </w:rPr>
        <w:t xml:space="preserve"> </w:t>
      </w:r>
    </w:p>
    <w:p w:rsidR="001A7CF2" w:rsidRPr="00997AC1" w:rsidRDefault="001A7CF2" w:rsidP="00997AC1">
      <w:pPr>
        <w:widowControl/>
        <w:ind w:left="816"/>
        <w:jc w:val="both"/>
        <w:rPr>
          <w:rFonts w:ascii="Times New Roman" w:hAnsi="Times New Roman" w:cs="Times New Roman"/>
          <w:noProof/>
        </w:rPr>
      </w:pPr>
      <w:r w:rsidRPr="00997AC1">
        <w:rPr>
          <w:rFonts w:ascii="Times New Roman" w:hAnsi="Times New Roman" w:cs="Times New Roman"/>
        </w:rPr>
        <w:t>Семенов</w:t>
      </w:r>
      <w:r w:rsidRPr="00997AC1">
        <w:rPr>
          <w:rFonts w:ascii="Times New Roman" w:hAnsi="Times New Roman" w:cs="Times New Roman"/>
          <w:noProof/>
        </w:rPr>
        <w:t xml:space="preserve"> 3.</w:t>
      </w:r>
      <w:r w:rsidRPr="00997AC1">
        <w:rPr>
          <w:rFonts w:ascii="Times New Roman" w:hAnsi="Times New Roman" w:cs="Times New Roman"/>
        </w:rPr>
        <w:t xml:space="preserve"> Брамсиана</w:t>
      </w:r>
      <w:r w:rsidRPr="00997AC1">
        <w:rPr>
          <w:rFonts w:ascii="Times New Roman" w:hAnsi="Times New Roman" w:cs="Times New Roman"/>
          <w:noProof/>
        </w:rPr>
        <w:t xml:space="preserve"> </w:t>
      </w:r>
    </w:p>
    <w:p w:rsidR="001A7CF2" w:rsidRPr="00997AC1" w:rsidRDefault="001A7CF2" w:rsidP="00997AC1">
      <w:pPr>
        <w:pStyle w:val="8"/>
        <w:jc w:val="both"/>
        <w:rPr>
          <w:rFonts w:ascii="Times New Roman" w:hAnsi="Times New Roman" w:cs="Times New Roman"/>
          <w:sz w:val="24"/>
          <w:szCs w:val="24"/>
        </w:rPr>
      </w:pPr>
      <w:r w:rsidRPr="00997AC1">
        <w:rPr>
          <w:rFonts w:ascii="Times New Roman" w:hAnsi="Times New Roman" w:cs="Times New Roman"/>
          <w:sz w:val="24"/>
          <w:szCs w:val="24"/>
        </w:rPr>
        <w:t>Пьесы</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Власов В. На ярмарке</w:t>
      </w:r>
      <w:r w:rsidRPr="00997AC1">
        <w:rPr>
          <w:rFonts w:ascii="Times New Roman" w:hAnsi="Times New Roman" w:cs="Times New Roman"/>
          <w:noProof/>
        </w:rPr>
        <w:t xml:space="preserve"> </w:t>
      </w:r>
    </w:p>
    <w:p w:rsidR="001A7CF2" w:rsidRPr="00997AC1" w:rsidRDefault="001A7CF2" w:rsidP="00997AC1">
      <w:pPr>
        <w:widowControl/>
        <w:ind w:left="759"/>
        <w:jc w:val="both"/>
        <w:rPr>
          <w:rFonts w:ascii="Times New Roman" w:hAnsi="Times New Roman" w:cs="Times New Roman"/>
          <w:noProof/>
        </w:rPr>
      </w:pPr>
      <w:r w:rsidRPr="00997AC1">
        <w:rPr>
          <w:rFonts w:ascii="Times New Roman" w:hAnsi="Times New Roman" w:cs="Times New Roman"/>
        </w:rPr>
        <w:t>Гридин В. Обр. укр. нар. песни «Ехал казак за Дунай»</w:t>
      </w:r>
      <w:r w:rsidRPr="00997AC1">
        <w:rPr>
          <w:rFonts w:ascii="Times New Roman" w:hAnsi="Times New Roman" w:cs="Times New Roman"/>
          <w:noProof/>
        </w:rPr>
        <w:t xml:space="preserve"> </w:t>
      </w:r>
    </w:p>
    <w:p w:rsidR="001A7CF2" w:rsidRPr="00997AC1" w:rsidRDefault="001A7CF2" w:rsidP="00997AC1">
      <w:pPr>
        <w:widowControl/>
        <w:ind w:left="624"/>
        <w:jc w:val="both"/>
        <w:rPr>
          <w:rFonts w:ascii="Times New Roman" w:hAnsi="Times New Roman" w:cs="Times New Roman"/>
          <w:noProof/>
        </w:rPr>
      </w:pPr>
      <w:r w:rsidRPr="00997AC1">
        <w:rPr>
          <w:rFonts w:ascii="Times New Roman" w:hAnsi="Times New Roman" w:cs="Times New Roman"/>
        </w:rPr>
        <w:lastRenderedPageBreak/>
        <w:t>На Юн Кин А. Обр. рус. нар. песни «Как у бабушки козел»</w:t>
      </w:r>
      <w:r w:rsidRPr="00997AC1">
        <w:rPr>
          <w:rFonts w:ascii="Times New Roman" w:hAnsi="Times New Roman" w:cs="Times New Roman"/>
          <w:noProof/>
        </w:rPr>
        <w:t xml:space="preserve"> </w:t>
      </w:r>
    </w:p>
    <w:p w:rsidR="001A7CF2" w:rsidRPr="00997AC1" w:rsidRDefault="001A7CF2" w:rsidP="00997AC1">
      <w:pPr>
        <w:widowControl/>
        <w:ind w:left="624"/>
        <w:jc w:val="both"/>
        <w:rPr>
          <w:rFonts w:ascii="Times New Roman" w:hAnsi="Times New Roman" w:cs="Times New Roman"/>
          <w:noProof/>
        </w:rPr>
      </w:pPr>
      <w:r w:rsidRPr="00997AC1">
        <w:rPr>
          <w:rFonts w:ascii="Times New Roman" w:hAnsi="Times New Roman" w:cs="Times New Roman"/>
        </w:rPr>
        <w:t>На Юн. Нин А. Обр. рус, нар, песни «У голубя у сизого»</w:t>
      </w:r>
      <w:r w:rsidRPr="00997AC1">
        <w:rPr>
          <w:rFonts w:ascii="Times New Roman" w:hAnsi="Times New Roman" w:cs="Times New Roman"/>
          <w:noProof/>
        </w:rPr>
        <w:t xml:space="preserve"> </w:t>
      </w:r>
    </w:p>
    <w:p w:rsidR="001A7CF2" w:rsidRPr="00997AC1" w:rsidRDefault="001A7CF2" w:rsidP="00997AC1">
      <w:pPr>
        <w:widowControl/>
        <w:ind w:left="624"/>
        <w:jc w:val="both"/>
        <w:rPr>
          <w:rFonts w:ascii="Times New Roman" w:hAnsi="Times New Roman" w:cs="Times New Roman"/>
          <w:noProof/>
        </w:rPr>
      </w:pPr>
      <w:r w:rsidRPr="00997AC1">
        <w:rPr>
          <w:rFonts w:ascii="Times New Roman" w:hAnsi="Times New Roman" w:cs="Times New Roman"/>
        </w:rPr>
        <w:t>Онегин Ю. Обр. рус. нар. песни «То не ветер ветку клонит»</w:t>
      </w:r>
      <w:r w:rsidRPr="00997AC1">
        <w:rPr>
          <w:rFonts w:ascii="Times New Roman" w:hAnsi="Times New Roman" w:cs="Times New Roman"/>
          <w:noProof/>
        </w:rPr>
        <w:t xml:space="preserve"> </w:t>
      </w:r>
    </w:p>
    <w:p w:rsidR="001A7CF2" w:rsidRPr="00997AC1" w:rsidRDefault="001A7CF2" w:rsidP="00997AC1">
      <w:pPr>
        <w:widowControl/>
        <w:ind w:left="624"/>
        <w:jc w:val="both"/>
        <w:rPr>
          <w:rFonts w:ascii="Times New Roman" w:hAnsi="Times New Roman" w:cs="Times New Roman"/>
          <w:noProof/>
        </w:rPr>
      </w:pPr>
      <w:r w:rsidRPr="00997AC1">
        <w:rPr>
          <w:rFonts w:ascii="Times New Roman" w:hAnsi="Times New Roman" w:cs="Times New Roman"/>
        </w:rPr>
        <w:t>Паницкий И. Обр. рус. нар. песни «Коробейники»</w:t>
      </w:r>
      <w:r w:rsidRPr="00997AC1">
        <w:rPr>
          <w:rFonts w:ascii="Times New Roman" w:hAnsi="Times New Roman" w:cs="Times New Roman"/>
          <w:noProof/>
        </w:rPr>
        <w:t xml:space="preserve"> </w:t>
      </w:r>
    </w:p>
    <w:p w:rsidR="001A7CF2" w:rsidRPr="00997AC1" w:rsidRDefault="001A7CF2" w:rsidP="00997AC1">
      <w:pPr>
        <w:widowControl/>
        <w:ind w:left="624"/>
        <w:jc w:val="both"/>
        <w:rPr>
          <w:rFonts w:ascii="Times New Roman" w:hAnsi="Times New Roman" w:cs="Times New Roman"/>
          <w:noProof/>
        </w:rPr>
      </w:pPr>
      <w:r w:rsidRPr="00997AC1">
        <w:rPr>
          <w:rFonts w:ascii="Times New Roman" w:hAnsi="Times New Roman" w:cs="Times New Roman"/>
        </w:rPr>
        <w:t>Рахманинов С. Итальянская полька</w:t>
      </w:r>
      <w:r w:rsidRPr="00997AC1">
        <w:rPr>
          <w:rFonts w:ascii="Times New Roman" w:hAnsi="Times New Roman" w:cs="Times New Roman"/>
          <w:noProof/>
        </w:rPr>
        <w:t xml:space="preserve"> </w:t>
      </w:r>
    </w:p>
    <w:p w:rsidR="001A7CF2" w:rsidRPr="00997AC1" w:rsidRDefault="001A7CF2" w:rsidP="00997AC1">
      <w:pPr>
        <w:widowControl/>
        <w:ind w:left="624"/>
        <w:jc w:val="both"/>
        <w:rPr>
          <w:rFonts w:ascii="Times New Roman" w:hAnsi="Times New Roman" w:cs="Times New Roman"/>
          <w:noProof/>
        </w:rPr>
      </w:pPr>
      <w:r w:rsidRPr="00997AC1">
        <w:rPr>
          <w:rFonts w:ascii="Times New Roman" w:hAnsi="Times New Roman" w:cs="Times New Roman"/>
        </w:rPr>
        <w:t>Семенов В. Калина красная</w:t>
      </w:r>
      <w:r w:rsidRPr="00997AC1">
        <w:rPr>
          <w:rFonts w:ascii="Times New Roman" w:hAnsi="Times New Roman" w:cs="Times New Roman"/>
          <w:noProof/>
        </w:rPr>
        <w:t xml:space="preserve"> </w:t>
      </w:r>
    </w:p>
    <w:p w:rsidR="001A7CF2" w:rsidRPr="00997AC1" w:rsidRDefault="001A7CF2" w:rsidP="00997AC1">
      <w:pPr>
        <w:widowControl/>
        <w:ind w:left="624"/>
        <w:jc w:val="both"/>
        <w:rPr>
          <w:rFonts w:ascii="Times New Roman" w:hAnsi="Times New Roman" w:cs="Times New Roman"/>
          <w:noProof/>
        </w:rPr>
      </w:pPr>
      <w:r w:rsidRPr="00997AC1">
        <w:rPr>
          <w:rFonts w:ascii="Times New Roman" w:hAnsi="Times New Roman" w:cs="Times New Roman"/>
        </w:rPr>
        <w:t>Чайкин Н. Пассакалья</w:t>
      </w:r>
      <w:r w:rsidRPr="00997AC1">
        <w:rPr>
          <w:rFonts w:ascii="Times New Roman" w:hAnsi="Times New Roman" w:cs="Times New Roman"/>
          <w:noProof/>
        </w:rPr>
        <w:t xml:space="preserve"> </w:t>
      </w:r>
    </w:p>
    <w:p w:rsidR="001A7CF2" w:rsidRPr="00997AC1" w:rsidRDefault="001A7CF2" w:rsidP="00997AC1">
      <w:pPr>
        <w:widowControl/>
        <w:ind w:left="624"/>
        <w:jc w:val="both"/>
        <w:rPr>
          <w:rFonts w:ascii="Times New Roman" w:hAnsi="Times New Roman" w:cs="Times New Roman"/>
          <w:noProof/>
        </w:rPr>
      </w:pPr>
      <w:r w:rsidRPr="00997AC1">
        <w:rPr>
          <w:rFonts w:ascii="Times New Roman" w:hAnsi="Times New Roman" w:cs="Times New Roman"/>
          <w:noProof/>
        </w:rPr>
        <w:t>Ч</w:t>
      </w:r>
      <w:r w:rsidRPr="00997AC1">
        <w:rPr>
          <w:rFonts w:ascii="Times New Roman" w:hAnsi="Times New Roman" w:cs="Times New Roman"/>
        </w:rPr>
        <w:t>ерников В. Воронежский ковбой</w:t>
      </w:r>
      <w:r w:rsidRPr="00997AC1">
        <w:rPr>
          <w:rFonts w:ascii="Times New Roman" w:hAnsi="Times New Roman" w:cs="Times New Roman"/>
          <w:noProof/>
        </w:rPr>
        <w:t xml:space="preserve"> </w:t>
      </w:r>
    </w:p>
    <w:p w:rsidR="00810348" w:rsidRPr="00997AC1" w:rsidRDefault="00810348" w:rsidP="00997AC1">
      <w:pPr>
        <w:widowControl/>
        <w:ind w:left="624"/>
        <w:jc w:val="both"/>
        <w:rPr>
          <w:rFonts w:ascii="Times New Roman" w:hAnsi="Times New Roman" w:cs="Times New Roman"/>
          <w:noProof/>
        </w:rPr>
      </w:pPr>
    </w:p>
    <w:p w:rsidR="001A7CF2" w:rsidRPr="00997AC1" w:rsidRDefault="001A3969" w:rsidP="00997AC1">
      <w:pPr>
        <w:jc w:val="both"/>
        <w:rPr>
          <w:rFonts w:ascii="Times New Roman" w:hAnsi="Times New Roman" w:cs="Times New Roman"/>
          <w:b/>
          <w:color w:val="auto"/>
        </w:rPr>
      </w:pPr>
      <w:r w:rsidRPr="00997AC1">
        <w:rPr>
          <w:rFonts w:ascii="Times New Roman" w:hAnsi="Times New Roman" w:cs="Times New Roman"/>
          <w:b/>
          <w:color w:val="auto"/>
        </w:rPr>
        <w:t>Гитара</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Полифонические произведения</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caps/>
        </w:rPr>
        <w:t>А</w:t>
      </w:r>
      <w:r w:rsidRPr="00997AC1">
        <w:rPr>
          <w:rFonts w:ascii="Times New Roman" w:hAnsi="Times New Roman" w:cs="Times New Roman"/>
        </w:rPr>
        <w:t>льбенис</w:t>
      </w:r>
      <w:r w:rsidRPr="00997AC1">
        <w:rPr>
          <w:rFonts w:ascii="Times New Roman" w:hAnsi="Times New Roman" w:cs="Times New Roman"/>
          <w:caps/>
        </w:rPr>
        <w:t xml:space="preserve"> И.  «п</w:t>
      </w:r>
      <w:r w:rsidRPr="00997AC1">
        <w:rPr>
          <w:rFonts w:ascii="Times New Roman" w:hAnsi="Times New Roman" w:cs="Times New Roman"/>
        </w:rPr>
        <w:t>авана»</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caps/>
        </w:rPr>
        <w:t>Б</w:t>
      </w:r>
      <w:r w:rsidRPr="00997AC1">
        <w:rPr>
          <w:rFonts w:ascii="Times New Roman" w:hAnsi="Times New Roman" w:cs="Times New Roman"/>
        </w:rPr>
        <w:t>ах</w:t>
      </w:r>
      <w:r w:rsidRPr="00997AC1">
        <w:rPr>
          <w:rFonts w:ascii="Times New Roman" w:hAnsi="Times New Roman" w:cs="Times New Roman"/>
          <w:caps/>
        </w:rPr>
        <w:t xml:space="preserve"> И. С.</w:t>
      </w:r>
      <w:r w:rsidRPr="00997AC1">
        <w:rPr>
          <w:rFonts w:ascii="Times New Roman" w:hAnsi="Times New Roman" w:cs="Times New Roman"/>
        </w:rPr>
        <w:t xml:space="preserve"> </w:t>
      </w:r>
      <w:r w:rsidRPr="00997AC1">
        <w:rPr>
          <w:rFonts w:ascii="Times New Roman" w:hAnsi="Times New Roman" w:cs="Times New Roman"/>
          <w:caps/>
        </w:rPr>
        <w:t>К</w:t>
      </w:r>
      <w:r w:rsidRPr="00997AC1">
        <w:rPr>
          <w:rFonts w:ascii="Times New Roman" w:hAnsi="Times New Roman" w:cs="Times New Roman"/>
        </w:rPr>
        <w:t>уранта</w:t>
      </w:r>
      <w:r w:rsidRPr="00997AC1">
        <w:rPr>
          <w:rFonts w:ascii="Times New Roman" w:hAnsi="Times New Roman" w:cs="Times New Roman"/>
          <w:caps/>
        </w:rPr>
        <w:t xml:space="preserve">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caps/>
        </w:rPr>
        <w:t>Б</w:t>
      </w:r>
      <w:r w:rsidRPr="00997AC1">
        <w:rPr>
          <w:rFonts w:ascii="Times New Roman" w:hAnsi="Times New Roman" w:cs="Times New Roman"/>
        </w:rPr>
        <w:t xml:space="preserve">ах И. С. Гавот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Гендель Г.Пассакалия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Гендель Г. Чакона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Губайдуллина С.Токката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Мясковский Н.  Двухголосная фуга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Санз Г. Гальярда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Фрескобальди Дж. Ария с вариациями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Шостакович Д. Прелюдия и фуга  </w:t>
      </w:r>
    </w:p>
    <w:p w:rsidR="0064165E" w:rsidRPr="00997AC1" w:rsidRDefault="0064165E" w:rsidP="00997AC1">
      <w:pPr>
        <w:jc w:val="both"/>
        <w:rPr>
          <w:rFonts w:ascii="Times New Roman" w:hAnsi="Times New Roman" w:cs="Times New Roman"/>
          <w:b/>
        </w:rPr>
      </w:pPr>
      <w:r w:rsidRPr="00997AC1">
        <w:rPr>
          <w:rFonts w:ascii="Times New Roman" w:hAnsi="Times New Roman" w:cs="Times New Roman"/>
          <w:b/>
        </w:rPr>
        <w:t>Сонаты, концерты, фантазии</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Виньяс Х. Фантазия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Джулиани М. Аллегро  Соната до мажор оп. 15</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Морено-Торроба Ф.  Сонатина 1 ч.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Панин П. Сонатина-бурлеска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Понсе М. Классическая соната  Романтическая соната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Сор Ф. Большая соната соч. 22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Тедеско М.  Концерт № 1 ре мажор    </w:t>
      </w:r>
    </w:p>
    <w:p w:rsidR="0064165E" w:rsidRPr="00997AC1" w:rsidRDefault="0064165E" w:rsidP="00997AC1">
      <w:pPr>
        <w:pStyle w:val="3"/>
        <w:jc w:val="both"/>
        <w:rPr>
          <w:rFonts w:ascii="Times New Roman" w:hAnsi="Times New Roman" w:cs="Times New Roman"/>
          <w:caps/>
          <w:color w:val="auto"/>
        </w:rPr>
      </w:pPr>
      <w:r w:rsidRPr="00997AC1">
        <w:rPr>
          <w:rFonts w:ascii="Times New Roman" w:hAnsi="Times New Roman" w:cs="Times New Roman"/>
          <w:color w:val="auto"/>
        </w:rPr>
        <w:t>Пьесы.</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Альбенис И. Легенда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Барриос А. Собор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Булахов П  «Не пробуждай воспоминанья» Обр. Ларичев Е.</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 Варламов А. «Не будите меня молоду»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 Вариации на тему р.н.п. «Тонкая рябина»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обр. Славского В.  «Вот мчится тройка почтовая»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Высотский М. Вариации на тему р.н.п. «Пряха»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 Гершвин Дж.</w:t>
      </w:r>
      <w:r w:rsidR="00200606" w:rsidRPr="00997AC1">
        <w:rPr>
          <w:rFonts w:ascii="Times New Roman" w:hAnsi="Times New Roman" w:cs="Times New Roman"/>
        </w:rPr>
        <w:t xml:space="preserve"> </w:t>
      </w:r>
      <w:r w:rsidRPr="00997AC1">
        <w:rPr>
          <w:rFonts w:ascii="Times New Roman" w:hAnsi="Times New Roman" w:cs="Times New Roman"/>
        </w:rPr>
        <w:t xml:space="preserve">Летний ритм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Гурилёв А.</w:t>
      </w:r>
      <w:r w:rsidR="00200606" w:rsidRPr="00997AC1">
        <w:rPr>
          <w:rFonts w:ascii="Times New Roman" w:hAnsi="Times New Roman" w:cs="Times New Roman"/>
        </w:rPr>
        <w:t xml:space="preserve"> </w:t>
      </w:r>
      <w:r w:rsidRPr="00997AC1">
        <w:rPr>
          <w:rFonts w:ascii="Times New Roman" w:hAnsi="Times New Roman" w:cs="Times New Roman"/>
        </w:rPr>
        <w:t xml:space="preserve"> Полька-Мазурка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Джоплин С.</w:t>
      </w:r>
      <w:r w:rsidR="00200606" w:rsidRPr="00997AC1">
        <w:rPr>
          <w:rFonts w:ascii="Times New Roman" w:hAnsi="Times New Roman" w:cs="Times New Roman"/>
        </w:rPr>
        <w:t xml:space="preserve"> </w:t>
      </w:r>
      <w:r w:rsidRPr="00997AC1">
        <w:rPr>
          <w:rFonts w:ascii="Times New Roman" w:hAnsi="Times New Roman" w:cs="Times New Roman"/>
        </w:rPr>
        <w:t xml:space="preserve">Изысканные синкопы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Иванов-Крамской А.</w:t>
      </w:r>
      <w:r w:rsidR="00200606" w:rsidRPr="00997AC1">
        <w:rPr>
          <w:rFonts w:ascii="Times New Roman" w:hAnsi="Times New Roman" w:cs="Times New Roman"/>
        </w:rPr>
        <w:t xml:space="preserve"> </w:t>
      </w:r>
      <w:r w:rsidRPr="00997AC1">
        <w:rPr>
          <w:rFonts w:ascii="Times New Roman" w:hAnsi="Times New Roman" w:cs="Times New Roman"/>
        </w:rPr>
        <w:t xml:space="preserve"> Тарантелла </w:t>
      </w:r>
    </w:p>
    <w:p w:rsidR="0064165E" w:rsidRPr="00997AC1" w:rsidRDefault="00200606" w:rsidP="00997AC1">
      <w:pPr>
        <w:jc w:val="both"/>
        <w:rPr>
          <w:rFonts w:ascii="Times New Roman" w:hAnsi="Times New Roman" w:cs="Times New Roman"/>
        </w:rPr>
      </w:pPr>
      <w:r w:rsidRPr="00997AC1">
        <w:rPr>
          <w:rFonts w:ascii="Times New Roman" w:hAnsi="Times New Roman" w:cs="Times New Roman"/>
        </w:rPr>
        <w:t>М</w:t>
      </w:r>
      <w:r w:rsidR="0064165E" w:rsidRPr="00997AC1">
        <w:rPr>
          <w:rFonts w:ascii="Times New Roman" w:hAnsi="Times New Roman" w:cs="Times New Roman"/>
        </w:rPr>
        <w:t>усоргский М.</w:t>
      </w:r>
      <w:r w:rsidRPr="00997AC1">
        <w:rPr>
          <w:rFonts w:ascii="Times New Roman" w:hAnsi="Times New Roman" w:cs="Times New Roman"/>
        </w:rPr>
        <w:t xml:space="preserve"> </w:t>
      </w:r>
      <w:r w:rsidR="0064165E" w:rsidRPr="00997AC1">
        <w:rPr>
          <w:rFonts w:ascii="Times New Roman" w:hAnsi="Times New Roman" w:cs="Times New Roman"/>
        </w:rPr>
        <w:t>Старый замок  из цикла «Картинки с выставки»</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Пахомов В.</w:t>
      </w:r>
      <w:r w:rsidR="00200606" w:rsidRPr="00997AC1">
        <w:rPr>
          <w:rFonts w:ascii="Times New Roman" w:hAnsi="Times New Roman" w:cs="Times New Roman"/>
        </w:rPr>
        <w:t xml:space="preserve"> </w:t>
      </w:r>
      <w:r w:rsidRPr="00997AC1">
        <w:rPr>
          <w:rFonts w:ascii="Times New Roman" w:hAnsi="Times New Roman" w:cs="Times New Roman"/>
        </w:rPr>
        <w:t xml:space="preserve"> Колокола Пьеса на тему р.н.п. «Вечерний звон»</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Сеговия А. Пять мазурок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Сихра А.</w:t>
      </w:r>
      <w:r w:rsidR="00200606" w:rsidRPr="00997AC1">
        <w:rPr>
          <w:rFonts w:ascii="Times New Roman" w:hAnsi="Times New Roman" w:cs="Times New Roman"/>
        </w:rPr>
        <w:t xml:space="preserve"> </w:t>
      </w:r>
      <w:r w:rsidRPr="00997AC1">
        <w:rPr>
          <w:rFonts w:ascii="Times New Roman" w:hAnsi="Times New Roman" w:cs="Times New Roman"/>
        </w:rPr>
        <w:t>Вариации на тему р.н.п.</w:t>
      </w:r>
      <w:r w:rsidR="00200606" w:rsidRPr="00997AC1">
        <w:rPr>
          <w:rFonts w:ascii="Times New Roman" w:hAnsi="Times New Roman" w:cs="Times New Roman"/>
        </w:rPr>
        <w:t xml:space="preserve"> </w:t>
      </w:r>
      <w:r w:rsidRPr="00997AC1">
        <w:rPr>
          <w:rFonts w:ascii="Times New Roman" w:hAnsi="Times New Roman" w:cs="Times New Roman"/>
        </w:rPr>
        <w:t xml:space="preserve">«Ах, тошно, матушка, весною жить одной»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Таррега Ф.</w:t>
      </w:r>
      <w:r w:rsidR="00200606" w:rsidRPr="00997AC1">
        <w:rPr>
          <w:rFonts w:ascii="Times New Roman" w:hAnsi="Times New Roman" w:cs="Times New Roman"/>
        </w:rPr>
        <w:t xml:space="preserve"> </w:t>
      </w:r>
      <w:r w:rsidRPr="00997AC1">
        <w:rPr>
          <w:rFonts w:ascii="Times New Roman" w:hAnsi="Times New Roman" w:cs="Times New Roman"/>
        </w:rPr>
        <w:t xml:space="preserve"> Арабское каприччио </w:t>
      </w:r>
      <w:r w:rsidR="00200606" w:rsidRPr="00997AC1">
        <w:rPr>
          <w:rFonts w:ascii="Times New Roman" w:hAnsi="Times New Roman" w:cs="Times New Roman"/>
        </w:rPr>
        <w:t xml:space="preserve"> </w:t>
      </w:r>
      <w:r w:rsidRPr="00997AC1">
        <w:rPr>
          <w:rFonts w:ascii="Times New Roman" w:hAnsi="Times New Roman" w:cs="Times New Roman"/>
        </w:rPr>
        <w:t xml:space="preserve">Воспоминание об Альгамбре </w:t>
      </w:r>
    </w:p>
    <w:p w:rsidR="0064165E" w:rsidRPr="00997AC1" w:rsidRDefault="0064165E" w:rsidP="00997AC1">
      <w:pPr>
        <w:jc w:val="both"/>
        <w:rPr>
          <w:rFonts w:ascii="Times New Roman" w:hAnsi="Times New Roman" w:cs="Times New Roman"/>
        </w:rPr>
      </w:pPr>
      <w:r w:rsidRPr="00997AC1">
        <w:rPr>
          <w:rFonts w:ascii="Times New Roman" w:hAnsi="Times New Roman" w:cs="Times New Roman"/>
        </w:rPr>
        <w:t xml:space="preserve"> Турина Х. Фандангильо </w:t>
      </w:r>
    </w:p>
    <w:p w:rsidR="0064165E" w:rsidRPr="00997AC1" w:rsidRDefault="00200606" w:rsidP="00997AC1">
      <w:pPr>
        <w:jc w:val="both"/>
        <w:rPr>
          <w:rFonts w:ascii="Times New Roman" w:hAnsi="Times New Roman" w:cs="Times New Roman"/>
        </w:rPr>
      </w:pPr>
      <w:r w:rsidRPr="00997AC1">
        <w:rPr>
          <w:rFonts w:ascii="Times New Roman" w:hAnsi="Times New Roman" w:cs="Times New Roman"/>
        </w:rPr>
        <w:t xml:space="preserve"> </w:t>
      </w:r>
      <w:r w:rsidR="0064165E" w:rsidRPr="00997AC1">
        <w:rPr>
          <w:rFonts w:ascii="Times New Roman" w:hAnsi="Times New Roman" w:cs="Times New Roman"/>
        </w:rPr>
        <w:t xml:space="preserve">Чайковский П.  Октябрь </w:t>
      </w:r>
      <w:r w:rsidRPr="00997AC1">
        <w:rPr>
          <w:rFonts w:ascii="Times New Roman" w:hAnsi="Times New Roman" w:cs="Times New Roman"/>
        </w:rPr>
        <w:t xml:space="preserve"> </w:t>
      </w:r>
      <w:r w:rsidR="0064165E" w:rsidRPr="00997AC1">
        <w:rPr>
          <w:rFonts w:ascii="Times New Roman" w:hAnsi="Times New Roman" w:cs="Times New Roman"/>
        </w:rPr>
        <w:t xml:space="preserve">Осенняя песня </w:t>
      </w:r>
    </w:p>
    <w:p w:rsidR="001A3969" w:rsidRPr="00997AC1" w:rsidRDefault="001A3969" w:rsidP="00997AC1">
      <w:pPr>
        <w:jc w:val="both"/>
        <w:rPr>
          <w:rFonts w:ascii="Times New Roman" w:hAnsi="Times New Roman" w:cs="Times New Roman"/>
          <w:color w:val="FF0000"/>
        </w:rPr>
      </w:pPr>
    </w:p>
    <w:p w:rsidR="001A3969" w:rsidRPr="00997AC1" w:rsidRDefault="001A3969" w:rsidP="00997AC1">
      <w:pPr>
        <w:jc w:val="both"/>
        <w:rPr>
          <w:rFonts w:ascii="Times New Roman" w:hAnsi="Times New Roman" w:cs="Times New Roman"/>
          <w:b/>
          <w:color w:val="auto"/>
        </w:rPr>
      </w:pPr>
      <w:r w:rsidRPr="00997AC1">
        <w:rPr>
          <w:rFonts w:ascii="Times New Roman" w:hAnsi="Times New Roman" w:cs="Times New Roman"/>
          <w:b/>
          <w:color w:val="auto"/>
        </w:rPr>
        <w:t>Гармонь</w:t>
      </w:r>
    </w:p>
    <w:p w:rsidR="001A3969" w:rsidRPr="00997AC1" w:rsidRDefault="001A3969" w:rsidP="00997AC1">
      <w:pPr>
        <w:shd w:val="clear" w:color="auto" w:fill="FFFFFF"/>
        <w:tabs>
          <w:tab w:val="left" w:pos="538"/>
        </w:tabs>
        <w:autoSpaceDE w:val="0"/>
        <w:autoSpaceDN w:val="0"/>
        <w:adjustRightInd w:val="0"/>
        <w:spacing w:before="5"/>
        <w:jc w:val="both"/>
        <w:rPr>
          <w:rFonts w:ascii="Times New Roman" w:hAnsi="Times New Roman" w:cs="Times New Roman"/>
        </w:rPr>
      </w:pPr>
      <w:r w:rsidRPr="00997AC1">
        <w:rPr>
          <w:rFonts w:ascii="Times New Roman" w:hAnsi="Times New Roman" w:cs="Times New Roman"/>
        </w:rPr>
        <w:t xml:space="preserve">Гендель Г., "Пассакалия", обр. Дербенко Е.  </w:t>
      </w:r>
    </w:p>
    <w:p w:rsidR="001A3969" w:rsidRPr="00997AC1" w:rsidRDefault="001A3969" w:rsidP="00997AC1">
      <w:pPr>
        <w:shd w:val="clear" w:color="auto" w:fill="FFFFFF"/>
        <w:tabs>
          <w:tab w:val="left" w:pos="538"/>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 Ивановичи И., вальс "Дунайские волны" </w:t>
      </w:r>
    </w:p>
    <w:p w:rsidR="001A3969" w:rsidRPr="00997AC1" w:rsidRDefault="001A3969" w:rsidP="00997AC1">
      <w:pPr>
        <w:shd w:val="clear" w:color="auto" w:fill="FFFFFF"/>
        <w:tabs>
          <w:tab w:val="left" w:pos="538"/>
        </w:tabs>
        <w:autoSpaceDE w:val="0"/>
        <w:autoSpaceDN w:val="0"/>
        <w:adjustRightInd w:val="0"/>
        <w:jc w:val="both"/>
        <w:rPr>
          <w:rFonts w:ascii="Times New Roman" w:hAnsi="Times New Roman" w:cs="Times New Roman"/>
        </w:rPr>
      </w:pPr>
      <w:r w:rsidRPr="00997AC1">
        <w:rPr>
          <w:rFonts w:ascii="Times New Roman" w:hAnsi="Times New Roman" w:cs="Times New Roman"/>
        </w:rPr>
        <w:lastRenderedPageBreak/>
        <w:t xml:space="preserve"> Дербенко Е., "Концерт №3", ч.2 </w:t>
      </w:r>
    </w:p>
    <w:p w:rsidR="001A3969" w:rsidRPr="00997AC1" w:rsidRDefault="001A3969" w:rsidP="00997AC1">
      <w:pPr>
        <w:shd w:val="clear" w:color="auto" w:fill="FFFFFF"/>
        <w:tabs>
          <w:tab w:val="left" w:pos="538"/>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 Паганини Н., "Венецианский карнавал", обр. Грачева В. </w:t>
      </w:r>
    </w:p>
    <w:p w:rsidR="00997AC1" w:rsidRDefault="001A3969" w:rsidP="00997AC1">
      <w:pPr>
        <w:shd w:val="clear" w:color="auto" w:fill="FFFFFF"/>
        <w:tabs>
          <w:tab w:val="left" w:pos="533"/>
        </w:tabs>
        <w:autoSpaceDE w:val="0"/>
        <w:autoSpaceDN w:val="0"/>
        <w:adjustRightInd w:val="0"/>
        <w:ind w:right="2154"/>
        <w:jc w:val="both"/>
        <w:rPr>
          <w:rFonts w:ascii="Times New Roman" w:hAnsi="Times New Roman" w:cs="Times New Roman"/>
        </w:rPr>
      </w:pPr>
      <w:r w:rsidRPr="00997AC1">
        <w:rPr>
          <w:rFonts w:ascii="Times New Roman" w:hAnsi="Times New Roman" w:cs="Times New Roman"/>
        </w:rPr>
        <w:t xml:space="preserve">обр. Привалова С. "Яблочко" </w:t>
      </w:r>
    </w:p>
    <w:p w:rsidR="001A3969" w:rsidRPr="00997AC1" w:rsidRDefault="001A3969" w:rsidP="00997AC1">
      <w:pPr>
        <w:shd w:val="clear" w:color="auto" w:fill="FFFFFF"/>
        <w:tabs>
          <w:tab w:val="left" w:pos="533"/>
        </w:tabs>
        <w:autoSpaceDE w:val="0"/>
        <w:autoSpaceDN w:val="0"/>
        <w:adjustRightInd w:val="0"/>
        <w:ind w:right="2154"/>
        <w:jc w:val="both"/>
        <w:rPr>
          <w:rFonts w:ascii="Times New Roman" w:hAnsi="Times New Roman" w:cs="Times New Roman"/>
        </w:rPr>
      </w:pPr>
      <w:r w:rsidRPr="00997AC1">
        <w:rPr>
          <w:rFonts w:ascii="Times New Roman" w:hAnsi="Times New Roman" w:cs="Times New Roman"/>
        </w:rPr>
        <w:t xml:space="preserve">Дербенко Е., "Концерт для гармони с оркестром", ч. 3  </w:t>
      </w:r>
    </w:p>
    <w:p w:rsidR="001A3969" w:rsidRPr="00997AC1" w:rsidRDefault="001A3969" w:rsidP="00997AC1">
      <w:pPr>
        <w:shd w:val="clear" w:color="auto" w:fill="FFFFFF"/>
        <w:tabs>
          <w:tab w:val="left" w:pos="533"/>
        </w:tabs>
        <w:autoSpaceDE w:val="0"/>
        <w:autoSpaceDN w:val="0"/>
        <w:adjustRightInd w:val="0"/>
        <w:spacing w:before="5"/>
        <w:jc w:val="both"/>
        <w:rPr>
          <w:rFonts w:ascii="Times New Roman" w:hAnsi="Times New Roman" w:cs="Times New Roman"/>
        </w:rPr>
      </w:pPr>
      <w:r w:rsidRPr="00997AC1">
        <w:rPr>
          <w:rFonts w:ascii="Times New Roman" w:hAnsi="Times New Roman" w:cs="Times New Roman"/>
        </w:rPr>
        <w:t xml:space="preserve"> Калинников В., "Симфония", ч.1, транскрипция Дербенко Е.  </w:t>
      </w:r>
    </w:p>
    <w:p w:rsidR="001A3969" w:rsidRPr="00997AC1" w:rsidRDefault="001A3969" w:rsidP="00997AC1">
      <w:pPr>
        <w:shd w:val="clear" w:color="auto" w:fill="FFFFFF"/>
        <w:tabs>
          <w:tab w:val="left" w:pos="533"/>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 РНП в обр. Тышкевича Г.  "Ходила младешенька" </w:t>
      </w:r>
    </w:p>
    <w:p w:rsidR="001A3969" w:rsidRPr="00997AC1" w:rsidRDefault="001A3969" w:rsidP="00997AC1">
      <w:pPr>
        <w:shd w:val="clear" w:color="auto" w:fill="FFFFFF"/>
        <w:tabs>
          <w:tab w:val="left" w:pos="533"/>
        </w:tabs>
        <w:autoSpaceDE w:val="0"/>
        <w:autoSpaceDN w:val="0"/>
        <w:adjustRightInd w:val="0"/>
        <w:spacing w:before="5"/>
        <w:jc w:val="both"/>
        <w:rPr>
          <w:rFonts w:ascii="Times New Roman" w:hAnsi="Times New Roman" w:cs="Times New Roman"/>
        </w:rPr>
      </w:pPr>
      <w:r w:rsidRPr="00997AC1">
        <w:rPr>
          <w:rFonts w:ascii="Times New Roman" w:hAnsi="Times New Roman" w:cs="Times New Roman"/>
        </w:rPr>
        <w:t xml:space="preserve"> Чайковский П., "Неаполитанская песенка" </w:t>
      </w:r>
    </w:p>
    <w:p w:rsidR="00997AC1" w:rsidRDefault="001A3969" w:rsidP="00997AC1">
      <w:pPr>
        <w:shd w:val="clear" w:color="auto" w:fill="FFFFFF"/>
        <w:tabs>
          <w:tab w:val="left" w:pos="523"/>
        </w:tabs>
        <w:autoSpaceDE w:val="0"/>
        <w:autoSpaceDN w:val="0"/>
        <w:adjustRightInd w:val="0"/>
        <w:ind w:right="1254"/>
        <w:jc w:val="both"/>
        <w:rPr>
          <w:rFonts w:ascii="Times New Roman" w:hAnsi="Times New Roman" w:cs="Times New Roman"/>
        </w:rPr>
      </w:pPr>
      <w:r w:rsidRPr="00997AC1">
        <w:rPr>
          <w:rFonts w:ascii="Times New Roman" w:hAnsi="Times New Roman" w:cs="Times New Roman"/>
        </w:rPr>
        <w:t xml:space="preserve"> Пензенская "Барыня", запись Смирнова Б.</w:t>
      </w:r>
    </w:p>
    <w:p w:rsidR="001A3969" w:rsidRPr="00997AC1" w:rsidRDefault="001A3969" w:rsidP="00997AC1">
      <w:pPr>
        <w:shd w:val="clear" w:color="auto" w:fill="FFFFFF"/>
        <w:tabs>
          <w:tab w:val="left" w:pos="523"/>
        </w:tabs>
        <w:autoSpaceDE w:val="0"/>
        <w:autoSpaceDN w:val="0"/>
        <w:adjustRightInd w:val="0"/>
        <w:ind w:right="1254"/>
        <w:jc w:val="both"/>
        <w:rPr>
          <w:rFonts w:ascii="Times New Roman" w:hAnsi="Times New Roman" w:cs="Times New Roman"/>
        </w:rPr>
      </w:pPr>
      <w:r w:rsidRPr="00997AC1">
        <w:rPr>
          <w:rFonts w:ascii="Times New Roman" w:hAnsi="Times New Roman" w:cs="Times New Roman"/>
        </w:rPr>
        <w:t xml:space="preserve"> Вивальди А., концерт "Весна", ч.1 </w:t>
      </w:r>
    </w:p>
    <w:p w:rsidR="00200606" w:rsidRPr="00997AC1" w:rsidRDefault="001A3969" w:rsidP="00997AC1">
      <w:pPr>
        <w:shd w:val="clear" w:color="auto" w:fill="FFFFFF"/>
        <w:tabs>
          <w:tab w:val="left" w:pos="523"/>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 Дербенко Е., "Волжская рапсодия" </w:t>
      </w:r>
    </w:p>
    <w:p w:rsidR="001A3969" w:rsidRPr="00997AC1" w:rsidRDefault="001A3969" w:rsidP="00997AC1">
      <w:pPr>
        <w:shd w:val="clear" w:color="auto" w:fill="FFFFFF"/>
        <w:tabs>
          <w:tab w:val="left" w:pos="523"/>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Маркин Б., "Сибирская сюита", ч 1, 2 </w:t>
      </w:r>
    </w:p>
    <w:p w:rsidR="001A3969" w:rsidRPr="00997AC1" w:rsidRDefault="001A3969" w:rsidP="00997AC1">
      <w:pPr>
        <w:shd w:val="clear" w:color="auto" w:fill="FFFFFF"/>
        <w:tabs>
          <w:tab w:val="left" w:pos="523"/>
        </w:tabs>
        <w:autoSpaceDE w:val="0"/>
        <w:autoSpaceDN w:val="0"/>
        <w:adjustRightInd w:val="0"/>
        <w:spacing w:before="5"/>
        <w:jc w:val="both"/>
        <w:rPr>
          <w:rFonts w:ascii="Times New Roman" w:hAnsi="Times New Roman" w:cs="Times New Roman"/>
        </w:rPr>
      </w:pPr>
      <w:r w:rsidRPr="00997AC1">
        <w:rPr>
          <w:rFonts w:ascii="Times New Roman" w:hAnsi="Times New Roman" w:cs="Times New Roman"/>
        </w:rPr>
        <w:t xml:space="preserve"> Дербенко Е., "Фестиваль" </w:t>
      </w:r>
    </w:p>
    <w:p w:rsidR="001A3969" w:rsidRPr="00997AC1" w:rsidRDefault="001A3969" w:rsidP="00997AC1">
      <w:pPr>
        <w:shd w:val="clear" w:color="auto" w:fill="FFFFFF"/>
        <w:tabs>
          <w:tab w:val="left" w:pos="523"/>
        </w:tabs>
        <w:autoSpaceDE w:val="0"/>
        <w:autoSpaceDN w:val="0"/>
        <w:adjustRightInd w:val="0"/>
        <w:ind w:right="1794"/>
        <w:jc w:val="both"/>
        <w:rPr>
          <w:rFonts w:ascii="Times New Roman" w:hAnsi="Times New Roman" w:cs="Times New Roman"/>
        </w:rPr>
      </w:pPr>
      <w:r w:rsidRPr="00997AC1">
        <w:rPr>
          <w:rFonts w:ascii="Times New Roman" w:hAnsi="Times New Roman" w:cs="Times New Roman"/>
        </w:rPr>
        <w:t xml:space="preserve">Варнашов И., "Русская плясовая" </w:t>
      </w:r>
    </w:p>
    <w:p w:rsidR="001A3969" w:rsidRPr="00997AC1" w:rsidRDefault="001A3969" w:rsidP="00997AC1">
      <w:pPr>
        <w:shd w:val="clear" w:color="auto" w:fill="FFFFFF"/>
        <w:tabs>
          <w:tab w:val="left" w:pos="518"/>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Бах И.С., "Концерт для скрипки с оркестром", ч 1, пер. Дербенко Е.  </w:t>
      </w:r>
    </w:p>
    <w:p w:rsidR="001A3969" w:rsidRPr="00997AC1" w:rsidRDefault="001A3969" w:rsidP="00997AC1">
      <w:pPr>
        <w:shd w:val="clear" w:color="auto" w:fill="FFFFFF"/>
        <w:tabs>
          <w:tab w:val="left" w:pos="518"/>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Дербенко Е., "Сонатина в 3-х ч.", ч.2, 3 </w:t>
      </w:r>
    </w:p>
    <w:p w:rsidR="001A3969" w:rsidRPr="00997AC1" w:rsidRDefault="001A3969" w:rsidP="00997AC1">
      <w:pPr>
        <w:shd w:val="clear" w:color="auto" w:fill="FFFFFF"/>
        <w:tabs>
          <w:tab w:val="left" w:pos="518"/>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 Колобов Г., "Степь раздольная" </w:t>
      </w:r>
    </w:p>
    <w:p w:rsidR="001A3969" w:rsidRPr="00997AC1" w:rsidRDefault="001A3969" w:rsidP="00997AC1">
      <w:pPr>
        <w:shd w:val="clear" w:color="auto" w:fill="FFFFFF"/>
        <w:tabs>
          <w:tab w:val="left" w:pos="518"/>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Шилов Д., "Токката" </w:t>
      </w:r>
    </w:p>
    <w:p w:rsidR="001A3969" w:rsidRPr="00997AC1" w:rsidRDefault="001A3969" w:rsidP="00997AC1">
      <w:pPr>
        <w:shd w:val="clear" w:color="auto" w:fill="FFFFFF"/>
        <w:tabs>
          <w:tab w:val="left" w:pos="518"/>
        </w:tabs>
        <w:autoSpaceDE w:val="0"/>
        <w:autoSpaceDN w:val="0"/>
        <w:adjustRightInd w:val="0"/>
        <w:ind w:right="2154"/>
        <w:jc w:val="both"/>
        <w:rPr>
          <w:rFonts w:ascii="Times New Roman" w:hAnsi="Times New Roman" w:cs="Times New Roman"/>
        </w:rPr>
      </w:pPr>
      <w:r w:rsidRPr="00997AC1">
        <w:rPr>
          <w:rFonts w:ascii="Times New Roman" w:hAnsi="Times New Roman" w:cs="Times New Roman"/>
        </w:rPr>
        <w:t xml:space="preserve"> Дербенко Е., "Подружка моя" </w:t>
      </w:r>
    </w:p>
    <w:p w:rsidR="001A3969" w:rsidRPr="00997AC1" w:rsidRDefault="001A3969" w:rsidP="00997AC1">
      <w:pPr>
        <w:shd w:val="clear" w:color="auto" w:fill="FFFFFF"/>
        <w:tabs>
          <w:tab w:val="left" w:pos="514"/>
        </w:tabs>
        <w:autoSpaceDE w:val="0"/>
        <w:autoSpaceDN w:val="0"/>
        <w:adjustRightInd w:val="0"/>
        <w:spacing w:before="5"/>
        <w:jc w:val="both"/>
        <w:rPr>
          <w:rFonts w:ascii="Times New Roman" w:hAnsi="Times New Roman" w:cs="Times New Roman"/>
        </w:rPr>
      </w:pPr>
      <w:r w:rsidRPr="00997AC1">
        <w:rPr>
          <w:rFonts w:ascii="Times New Roman" w:hAnsi="Times New Roman" w:cs="Times New Roman"/>
        </w:rPr>
        <w:t xml:space="preserve">Пахельбель И., "Токката" </w:t>
      </w:r>
    </w:p>
    <w:p w:rsidR="001A3969" w:rsidRPr="00997AC1" w:rsidRDefault="001A3969" w:rsidP="00997AC1">
      <w:pPr>
        <w:shd w:val="clear" w:color="auto" w:fill="FFFFFF"/>
        <w:tabs>
          <w:tab w:val="left" w:pos="514"/>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 Дербенко Е., "Концерт №2", финал </w:t>
      </w:r>
    </w:p>
    <w:p w:rsidR="001A3969" w:rsidRPr="00997AC1" w:rsidRDefault="001A3969" w:rsidP="00997AC1">
      <w:pPr>
        <w:shd w:val="clear" w:color="auto" w:fill="FFFFFF"/>
        <w:tabs>
          <w:tab w:val="left" w:pos="514"/>
        </w:tabs>
        <w:autoSpaceDE w:val="0"/>
        <w:autoSpaceDN w:val="0"/>
        <w:adjustRightInd w:val="0"/>
        <w:spacing w:before="5"/>
        <w:jc w:val="both"/>
        <w:rPr>
          <w:rFonts w:ascii="Times New Roman" w:hAnsi="Times New Roman" w:cs="Times New Roman"/>
        </w:rPr>
      </w:pPr>
      <w:r w:rsidRPr="00997AC1">
        <w:rPr>
          <w:rFonts w:ascii="Times New Roman" w:hAnsi="Times New Roman" w:cs="Times New Roman"/>
        </w:rPr>
        <w:t xml:space="preserve"> Уханов П., "Праздничное скерцо" </w:t>
      </w:r>
    </w:p>
    <w:p w:rsidR="00200606" w:rsidRPr="00997AC1" w:rsidRDefault="001A3969" w:rsidP="00997AC1">
      <w:pPr>
        <w:shd w:val="clear" w:color="auto" w:fill="FFFFFF"/>
        <w:tabs>
          <w:tab w:val="left" w:pos="504"/>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Волченко В., "Станичный краковяк" </w:t>
      </w:r>
    </w:p>
    <w:p w:rsidR="00997AC1" w:rsidRDefault="001A3969" w:rsidP="00997AC1">
      <w:pPr>
        <w:shd w:val="clear" w:color="auto" w:fill="FFFFFF"/>
        <w:tabs>
          <w:tab w:val="left" w:pos="504"/>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 Колобов Г., "Камаринская" </w:t>
      </w:r>
    </w:p>
    <w:p w:rsidR="001A3969" w:rsidRPr="00997AC1" w:rsidRDefault="001A3969" w:rsidP="00997AC1">
      <w:pPr>
        <w:shd w:val="clear" w:color="auto" w:fill="FFFFFF"/>
        <w:tabs>
          <w:tab w:val="left" w:pos="504"/>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Бах И.С. - Вивальди А., "Концерт", ч 1 </w:t>
      </w:r>
    </w:p>
    <w:p w:rsidR="00200606" w:rsidRPr="00997AC1" w:rsidRDefault="001A3969" w:rsidP="00997AC1">
      <w:pPr>
        <w:shd w:val="clear" w:color="auto" w:fill="FFFFFF"/>
        <w:tabs>
          <w:tab w:val="left" w:pos="504"/>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Дербенко Е., "Рапсодия №2" </w:t>
      </w:r>
    </w:p>
    <w:p w:rsidR="001A3969" w:rsidRPr="00997AC1" w:rsidRDefault="001A3969" w:rsidP="00997AC1">
      <w:pPr>
        <w:shd w:val="clear" w:color="auto" w:fill="FFFFFF"/>
        <w:tabs>
          <w:tab w:val="left" w:pos="504"/>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Гершвин Д., "Колыбельная" из оперы "Порги и Бесс" </w:t>
      </w:r>
    </w:p>
    <w:p w:rsidR="001A3969" w:rsidRPr="00997AC1" w:rsidRDefault="001A3969" w:rsidP="00997AC1">
      <w:pPr>
        <w:shd w:val="clear" w:color="auto" w:fill="FFFFFF"/>
        <w:tabs>
          <w:tab w:val="left" w:pos="504"/>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 Маркин Б., "Сибирская сюита", ч.5 </w:t>
      </w:r>
    </w:p>
    <w:p w:rsidR="001A3969" w:rsidRPr="00997AC1" w:rsidRDefault="001A3969" w:rsidP="00997AC1">
      <w:pPr>
        <w:shd w:val="clear" w:color="auto" w:fill="FFFFFF"/>
        <w:tabs>
          <w:tab w:val="left" w:pos="504"/>
        </w:tabs>
        <w:autoSpaceDE w:val="0"/>
        <w:autoSpaceDN w:val="0"/>
        <w:adjustRightInd w:val="0"/>
        <w:jc w:val="both"/>
        <w:rPr>
          <w:rFonts w:ascii="Times New Roman" w:hAnsi="Times New Roman" w:cs="Times New Roman"/>
        </w:rPr>
      </w:pPr>
      <w:r w:rsidRPr="00997AC1">
        <w:rPr>
          <w:rFonts w:ascii="Times New Roman" w:hAnsi="Times New Roman" w:cs="Times New Roman"/>
        </w:rPr>
        <w:t xml:space="preserve">Шилов Д, "Вступая в 21 век" </w:t>
      </w:r>
    </w:p>
    <w:p w:rsidR="00C26998" w:rsidRPr="00997AC1" w:rsidRDefault="00C26998" w:rsidP="00997AC1">
      <w:pPr>
        <w:jc w:val="both"/>
        <w:rPr>
          <w:rFonts w:ascii="Times New Roman" w:hAnsi="Times New Roman" w:cs="Times New Roman"/>
          <w:color w:val="FF0000"/>
        </w:rPr>
      </w:pPr>
    </w:p>
    <w:p w:rsidR="00C26998" w:rsidRPr="00997AC1" w:rsidRDefault="00C26998" w:rsidP="00997AC1">
      <w:pPr>
        <w:pStyle w:val="10"/>
        <w:shd w:val="clear" w:color="auto" w:fill="auto"/>
        <w:spacing w:before="0" w:after="0" w:line="274" w:lineRule="exact"/>
        <w:ind w:left="3420" w:right="980"/>
        <w:rPr>
          <w:sz w:val="24"/>
          <w:szCs w:val="24"/>
        </w:rPr>
      </w:pPr>
      <w:bookmarkStart w:id="5" w:name="bookmark5"/>
      <w:r w:rsidRPr="00997AC1">
        <w:rPr>
          <w:rStyle w:val="1"/>
          <w:color w:val="000000"/>
          <w:sz w:val="24"/>
          <w:szCs w:val="24"/>
        </w:rPr>
        <w:t>Прим</w:t>
      </w:r>
      <w:r w:rsidR="00810348" w:rsidRPr="00997AC1">
        <w:rPr>
          <w:rStyle w:val="1"/>
          <w:color w:val="000000"/>
          <w:sz w:val="24"/>
          <w:szCs w:val="24"/>
        </w:rPr>
        <w:t xml:space="preserve">ерные программы Государственной </w:t>
      </w:r>
      <w:r w:rsidRPr="00997AC1">
        <w:rPr>
          <w:rStyle w:val="1"/>
          <w:color w:val="000000"/>
          <w:sz w:val="24"/>
          <w:szCs w:val="24"/>
        </w:rPr>
        <w:t xml:space="preserve"> </w:t>
      </w:r>
      <w:r w:rsidR="00810348" w:rsidRPr="00997AC1">
        <w:rPr>
          <w:rStyle w:val="1"/>
          <w:color w:val="000000"/>
          <w:sz w:val="24"/>
          <w:szCs w:val="24"/>
        </w:rPr>
        <w:t xml:space="preserve">итоговой </w:t>
      </w:r>
      <w:r w:rsidRPr="00997AC1">
        <w:rPr>
          <w:rStyle w:val="1"/>
          <w:color w:val="000000"/>
          <w:sz w:val="24"/>
          <w:szCs w:val="24"/>
        </w:rPr>
        <w:t xml:space="preserve"> аттестации</w:t>
      </w:r>
      <w:r w:rsidR="00810348" w:rsidRPr="00997AC1">
        <w:rPr>
          <w:rStyle w:val="1"/>
          <w:color w:val="000000"/>
          <w:sz w:val="24"/>
          <w:szCs w:val="24"/>
        </w:rPr>
        <w:t xml:space="preserve"> </w:t>
      </w:r>
      <w:r w:rsidRPr="00997AC1">
        <w:rPr>
          <w:rStyle w:val="1"/>
          <w:color w:val="000000"/>
          <w:sz w:val="24"/>
          <w:szCs w:val="24"/>
        </w:rPr>
        <w:t>(по видам инструментов)</w:t>
      </w:r>
      <w:bookmarkEnd w:id="5"/>
    </w:p>
    <w:p w:rsidR="00C26998" w:rsidRPr="00997AC1" w:rsidRDefault="00C26998" w:rsidP="00997AC1">
      <w:pPr>
        <w:jc w:val="both"/>
        <w:rPr>
          <w:rFonts w:ascii="Times New Roman" w:hAnsi="Times New Roman" w:cs="Times New Roman"/>
          <w:color w:val="FF0000"/>
        </w:rPr>
      </w:pPr>
    </w:p>
    <w:p w:rsidR="00C26998" w:rsidRPr="00997AC1" w:rsidRDefault="00C26998" w:rsidP="00997AC1">
      <w:pPr>
        <w:tabs>
          <w:tab w:val="num" w:pos="709"/>
        </w:tabs>
        <w:ind w:firstLine="454"/>
        <w:jc w:val="both"/>
        <w:rPr>
          <w:rFonts w:ascii="Times New Roman" w:hAnsi="Times New Roman" w:cs="Times New Roman"/>
          <w:b/>
          <w:i/>
          <w:u w:val="single"/>
        </w:rPr>
      </w:pPr>
      <w:r w:rsidRPr="00997AC1">
        <w:rPr>
          <w:rFonts w:ascii="Times New Roman" w:hAnsi="Times New Roman" w:cs="Times New Roman"/>
          <w:b/>
          <w:i/>
          <w:u w:val="single"/>
        </w:rPr>
        <w:t>Домра</w:t>
      </w:r>
    </w:p>
    <w:p w:rsidR="00C26998" w:rsidRPr="00997AC1" w:rsidRDefault="00C26998" w:rsidP="00997AC1">
      <w:pPr>
        <w:ind w:left="454"/>
        <w:jc w:val="both"/>
        <w:rPr>
          <w:rFonts w:ascii="Times New Roman" w:hAnsi="Times New Roman" w:cs="Times New Roman"/>
        </w:rPr>
      </w:pPr>
      <w:r w:rsidRPr="00997AC1">
        <w:rPr>
          <w:rFonts w:ascii="Times New Roman" w:hAnsi="Times New Roman" w:cs="Times New Roman"/>
        </w:rPr>
        <w:t xml:space="preserve">1.   </w:t>
      </w:r>
    </w:p>
    <w:p w:rsidR="00C26998" w:rsidRPr="00997AC1" w:rsidRDefault="00C26998" w:rsidP="00997AC1">
      <w:pPr>
        <w:ind w:left="454"/>
        <w:jc w:val="both"/>
        <w:rPr>
          <w:rFonts w:ascii="Times New Roman" w:hAnsi="Times New Roman" w:cs="Times New Roman"/>
        </w:rPr>
      </w:pPr>
      <w:r w:rsidRPr="00997AC1">
        <w:rPr>
          <w:rFonts w:ascii="Times New Roman" w:hAnsi="Times New Roman" w:cs="Times New Roman"/>
        </w:rPr>
        <w:t xml:space="preserve">        Г. Шендерёв. </w:t>
      </w:r>
      <w:r w:rsidRPr="00997AC1">
        <w:rPr>
          <w:rFonts w:ascii="Times New Roman" w:hAnsi="Times New Roman" w:cs="Times New Roman"/>
          <w:lang w:val="en-US"/>
        </w:rPr>
        <w:t>III</w:t>
      </w:r>
      <w:r w:rsidRPr="00997AC1">
        <w:rPr>
          <w:rFonts w:ascii="Times New Roman" w:hAnsi="Times New Roman" w:cs="Times New Roman"/>
        </w:rPr>
        <w:t xml:space="preserve"> ч. конц</w:t>
      </w:r>
      <w:r w:rsidR="0081788C" w:rsidRPr="00997AC1">
        <w:rPr>
          <w:rFonts w:ascii="Times New Roman" w:hAnsi="Times New Roman" w:cs="Times New Roman"/>
        </w:rPr>
        <w:t xml:space="preserve">ерта для домры «Вдоль да  </w:t>
      </w:r>
      <w:r w:rsidRPr="00997AC1">
        <w:rPr>
          <w:rFonts w:ascii="Times New Roman" w:hAnsi="Times New Roman" w:cs="Times New Roman"/>
        </w:rPr>
        <w:t xml:space="preserve"> по речке».  </w:t>
      </w:r>
    </w:p>
    <w:p w:rsidR="00443CC6"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Г. Венявский. Романс.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И. С. Бах. Два бурре.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П. Чайковский. Русский танец.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А. Цыганков. Падеспань.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2.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Н. Будашкин. Концерт для домры </w:t>
      </w:r>
      <w:r w:rsidRPr="00997AC1">
        <w:rPr>
          <w:rFonts w:ascii="Times New Roman" w:hAnsi="Times New Roman" w:cs="Times New Roman"/>
          <w:lang w:val="en-US"/>
        </w:rPr>
        <w:t>I</w:t>
      </w:r>
      <w:r w:rsidRPr="00997AC1">
        <w:rPr>
          <w:rFonts w:ascii="Times New Roman" w:hAnsi="Times New Roman" w:cs="Times New Roman"/>
        </w:rPr>
        <w:t xml:space="preserve"> ч.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Р. Вагнер. Листок из альбома.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М. Глинка. Кадриль.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Ж. Обер. Жига.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А. Цыганков. «Плясовой наигрыш».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3.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В. Моцарт. Рондо. </w:t>
      </w:r>
      <w:r w:rsidRPr="00997AC1">
        <w:rPr>
          <w:rFonts w:ascii="Times New Roman" w:hAnsi="Times New Roman" w:cs="Times New Roman"/>
          <w:lang w:val="en-US"/>
        </w:rPr>
        <w:t>G</w:t>
      </w:r>
      <w:r w:rsidRPr="00997AC1">
        <w:rPr>
          <w:rFonts w:ascii="Times New Roman" w:hAnsi="Times New Roman" w:cs="Times New Roman"/>
        </w:rPr>
        <w:t>-</w:t>
      </w:r>
      <w:r w:rsidRPr="00997AC1">
        <w:rPr>
          <w:rFonts w:ascii="Times New Roman" w:hAnsi="Times New Roman" w:cs="Times New Roman"/>
          <w:lang w:val="en-US"/>
        </w:rPr>
        <w:t>dur</w:t>
      </w:r>
      <w:r w:rsidRPr="00997AC1">
        <w:rPr>
          <w:rFonts w:ascii="Times New Roman" w:hAnsi="Times New Roman" w:cs="Times New Roman"/>
        </w:rPr>
        <w:t xml:space="preserve">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Р. Глиэр. Романс.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Э. Эльгар. Капризница.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Г. Гендель. Соната № 4.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А. Цыганков. Тустеп.   </w:t>
      </w:r>
    </w:p>
    <w:p w:rsidR="00C26998" w:rsidRPr="00997AC1" w:rsidRDefault="00C26998" w:rsidP="00997AC1">
      <w:pPr>
        <w:jc w:val="both"/>
        <w:rPr>
          <w:rFonts w:ascii="Times New Roman" w:hAnsi="Times New Roman" w:cs="Times New Roman"/>
        </w:rPr>
      </w:pPr>
    </w:p>
    <w:p w:rsidR="00C26998" w:rsidRPr="00997AC1" w:rsidRDefault="00C26998" w:rsidP="00997AC1">
      <w:pPr>
        <w:ind w:firstLine="454"/>
        <w:jc w:val="both"/>
        <w:rPr>
          <w:rFonts w:ascii="Times New Roman" w:hAnsi="Times New Roman" w:cs="Times New Roman"/>
          <w:b/>
          <w:i/>
          <w:u w:val="single"/>
        </w:rPr>
      </w:pPr>
      <w:r w:rsidRPr="00997AC1">
        <w:rPr>
          <w:rFonts w:ascii="Times New Roman" w:hAnsi="Times New Roman" w:cs="Times New Roman"/>
          <w:b/>
          <w:i/>
          <w:u w:val="single"/>
        </w:rPr>
        <w:lastRenderedPageBreak/>
        <w:t>Балалайка</w:t>
      </w:r>
    </w:p>
    <w:p w:rsidR="00C26998" w:rsidRPr="00997AC1" w:rsidRDefault="00C26998" w:rsidP="00997AC1">
      <w:pPr>
        <w:widowControl/>
        <w:numPr>
          <w:ilvl w:val="0"/>
          <w:numId w:val="3"/>
        </w:numPr>
        <w:jc w:val="both"/>
        <w:rPr>
          <w:rFonts w:ascii="Times New Roman" w:hAnsi="Times New Roman" w:cs="Times New Roman"/>
        </w:rPr>
      </w:pPr>
      <w:r w:rsidRPr="00997AC1">
        <w:rPr>
          <w:rFonts w:ascii="Times New Roman" w:hAnsi="Times New Roman" w:cs="Times New Roman"/>
        </w:rPr>
        <w:t xml:space="preserve">  </w:t>
      </w:r>
    </w:p>
    <w:p w:rsidR="00C26998" w:rsidRPr="00997AC1" w:rsidRDefault="00C26998" w:rsidP="00997AC1">
      <w:pPr>
        <w:ind w:left="454"/>
        <w:jc w:val="both"/>
        <w:rPr>
          <w:rFonts w:ascii="Times New Roman" w:hAnsi="Times New Roman" w:cs="Times New Roman"/>
        </w:rPr>
      </w:pPr>
      <w:r w:rsidRPr="00997AC1">
        <w:rPr>
          <w:rFonts w:ascii="Times New Roman" w:hAnsi="Times New Roman" w:cs="Times New Roman"/>
        </w:rPr>
        <w:t xml:space="preserve">       В. Андреев. Полонез № 1.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Е. Кичанов. Концерт  2-ч.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Ф. Шуберт. Скерцо.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П. Чайковский. Осенняя песня.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Б. Трояновский. «Уральская плясовая».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2.</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И. С. Бах. Аллегро.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В. Ьелецкий. Пьесы-картины.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Ж. Бизе. Менуэт.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П. Чайковский. Баркарола.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А. Шалов – И. Тихонов. Сельская кадриль.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3.</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И. Фиокко. Аллегро.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Е. Сироткин. Концерт 1-2ч.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Д. Россини. Неаполитанская тарантелла.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В. Андреев. Вальс. Бабочка.   </w:t>
      </w:r>
    </w:p>
    <w:p w:rsidR="00C26998" w:rsidRPr="00997AC1" w:rsidRDefault="00C26998" w:rsidP="00997AC1">
      <w:pPr>
        <w:ind w:left="814"/>
        <w:jc w:val="both"/>
        <w:rPr>
          <w:rFonts w:ascii="Times New Roman" w:hAnsi="Times New Roman" w:cs="Times New Roman"/>
        </w:rPr>
      </w:pPr>
      <w:r w:rsidRPr="00997AC1">
        <w:rPr>
          <w:rFonts w:ascii="Times New Roman" w:hAnsi="Times New Roman" w:cs="Times New Roman"/>
        </w:rPr>
        <w:t xml:space="preserve">  П. Нечепоренко. Камаринская.   </w:t>
      </w:r>
    </w:p>
    <w:p w:rsidR="00C26998" w:rsidRPr="00997AC1" w:rsidRDefault="00C26998" w:rsidP="00997AC1">
      <w:pPr>
        <w:ind w:left="814"/>
        <w:jc w:val="both"/>
        <w:rPr>
          <w:rFonts w:ascii="Times New Roman" w:hAnsi="Times New Roman" w:cs="Times New Roman"/>
        </w:rPr>
      </w:pPr>
    </w:p>
    <w:p w:rsidR="00C26998" w:rsidRPr="00997AC1" w:rsidRDefault="00C26998" w:rsidP="00997AC1">
      <w:pPr>
        <w:tabs>
          <w:tab w:val="left" w:pos="709"/>
        </w:tabs>
        <w:ind w:firstLine="454"/>
        <w:jc w:val="both"/>
        <w:rPr>
          <w:rFonts w:ascii="Times New Roman" w:hAnsi="Times New Roman" w:cs="Times New Roman"/>
          <w:b/>
          <w:i/>
          <w:u w:val="single"/>
        </w:rPr>
      </w:pPr>
      <w:r w:rsidRPr="00997AC1">
        <w:rPr>
          <w:rFonts w:ascii="Times New Roman" w:hAnsi="Times New Roman" w:cs="Times New Roman"/>
          <w:b/>
          <w:i/>
          <w:u w:val="single"/>
        </w:rPr>
        <w:t>Баян</w:t>
      </w:r>
    </w:p>
    <w:p w:rsidR="00C26998" w:rsidRPr="00997AC1" w:rsidRDefault="00C26998" w:rsidP="00997AC1">
      <w:pPr>
        <w:widowControl/>
        <w:numPr>
          <w:ilvl w:val="0"/>
          <w:numId w:val="4"/>
        </w:numPr>
        <w:jc w:val="both"/>
        <w:rPr>
          <w:rFonts w:ascii="Times New Roman" w:hAnsi="Times New Roman" w:cs="Times New Roman"/>
        </w:rPr>
      </w:pP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И. С. Бах. Прелюдия и фуга № 12 из 2-го тома </w:t>
      </w:r>
      <w:r w:rsidR="00443CC6" w:rsidRPr="00997AC1">
        <w:rPr>
          <w:rFonts w:ascii="Times New Roman" w:hAnsi="Times New Roman" w:cs="Times New Roman"/>
        </w:rPr>
        <w:t xml:space="preserve"> Х. Т. К.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В. Бонаков. Соната-баллада.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В. Калинников. Ноктюрн.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Е. Дербенко. Скоморошья небылица.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В. Белов. Обр. р. н. п. «Степь, да степь кругом».   </w:t>
      </w:r>
    </w:p>
    <w:p w:rsidR="00C26998" w:rsidRPr="00997AC1" w:rsidRDefault="00C26998" w:rsidP="00997AC1">
      <w:pPr>
        <w:tabs>
          <w:tab w:val="left" w:pos="709"/>
        </w:tabs>
        <w:jc w:val="both"/>
        <w:rPr>
          <w:rFonts w:ascii="Times New Roman" w:hAnsi="Times New Roman" w:cs="Times New Roman"/>
        </w:rPr>
      </w:pPr>
      <w:r w:rsidRPr="00997AC1">
        <w:rPr>
          <w:rFonts w:ascii="Times New Roman" w:hAnsi="Times New Roman" w:cs="Times New Roman"/>
        </w:rPr>
        <w:t xml:space="preserve">       2.</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И. С. Бах. Органная прелюдия и фуга  </w:t>
      </w:r>
      <w:r w:rsidRPr="00997AC1">
        <w:rPr>
          <w:rFonts w:ascii="Times New Roman" w:hAnsi="Times New Roman" w:cs="Times New Roman"/>
          <w:lang w:val="en-US"/>
        </w:rPr>
        <w:t>c</w:t>
      </w:r>
      <w:r w:rsidRPr="00997AC1">
        <w:rPr>
          <w:rFonts w:ascii="Times New Roman" w:hAnsi="Times New Roman" w:cs="Times New Roman"/>
        </w:rPr>
        <w:t>-</w:t>
      </w:r>
      <w:r w:rsidRPr="00997AC1">
        <w:rPr>
          <w:rFonts w:ascii="Times New Roman" w:hAnsi="Times New Roman" w:cs="Times New Roman"/>
          <w:lang w:val="en-US"/>
        </w:rPr>
        <w:t>moll</w:t>
      </w:r>
      <w:r w:rsidRPr="00997AC1">
        <w:rPr>
          <w:rFonts w:ascii="Times New Roman" w:hAnsi="Times New Roman" w:cs="Times New Roman"/>
        </w:rPr>
        <w:t xml:space="preserve">.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В. Золотарёв Соната № 2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П. Чайковский. И. Яшкевич. Серенада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А. Холминов. Скерцо из сюиты для баяна.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А. Бызов. Вариации на т. р. н. п.  «Огороды городили».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3.</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Н. Чайкин. Прелюдия и фуга </w:t>
      </w:r>
      <w:r w:rsidRPr="00997AC1">
        <w:rPr>
          <w:rFonts w:ascii="Times New Roman" w:hAnsi="Times New Roman" w:cs="Times New Roman"/>
          <w:lang w:val="en-US"/>
        </w:rPr>
        <w:t>cis</w:t>
      </w:r>
      <w:r w:rsidRPr="00997AC1">
        <w:rPr>
          <w:rFonts w:ascii="Times New Roman" w:hAnsi="Times New Roman" w:cs="Times New Roman"/>
        </w:rPr>
        <w:t>-</w:t>
      </w:r>
      <w:r w:rsidRPr="00997AC1">
        <w:rPr>
          <w:rFonts w:ascii="Times New Roman" w:hAnsi="Times New Roman" w:cs="Times New Roman"/>
          <w:lang w:val="en-US"/>
        </w:rPr>
        <w:t>moll</w:t>
      </w:r>
      <w:r w:rsidRPr="00997AC1">
        <w:rPr>
          <w:rFonts w:ascii="Times New Roman" w:hAnsi="Times New Roman" w:cs="Times New Roman"/>
        </w:rPr>
        <w:t xml:space="preserve">.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В. А. Моцарт. Соната № 10 1 ч.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М. Глинка. М. Балакирев. Жаворонок.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А. Хачатурян. Галоп из музыки к драме</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М. Лермон това Маскарад.   </w:t>
      </w:r>
    </w:p>
    <w:p w:rsidR="00C26998" w:rsidRPr="00997AC1" w:rsidRDefault="00C26998" w:rsidP="00997AC1">
      <w:pPr>
        <w:tabs>
          <w:tab w:val="left" w:pos="709"/>
        </w:tabs>
        <w:ind w:left="454"/>
        <w:jc w:val="both"/>
        <w:rPr>
          <w:rFonts w:ascii="Times New Roman" w:hAnsi="Times New Roman" w:cs="Times New Roman"/>
        </w:rPr>
      </w:pPr>
      <w:r w:rsidRPr="00997AC1">
        <w:rPr>
          <w:rFonts w:ascii="Times New Roman" w:hAnsi="Times New Roman" w:cs="Times New Roman"/>
        </w:rPr>
        <w:t xml:space="preserve">    В. Иванов. Вариации на тему р. н. п.  «Вдоль по улице   метелица метёт».   </w:t>
      </w:r>
    </w:p>
    <w:p w:rsidR="00C26998" w:rsidRPr="00997AC1" w:rsidRDefault="00C26998" w:rsidP="00997AC1">
      <w:pPr>
        <w:tabs>
          <w:tab w:val="left" w:pos="709"/>
        </w:tabs>
        <w:jc w:val="both"/>
        <w:rPr>
          <w:rFonts w:ascii="Times New Roman" w:hAnsi="Times New Roman" w:cs="Times New Roman"/>
        </w:rPr>
      </w:pPr>
    </w:p>
    <w:p w:rsidR="00C26998" w:rsidRPr="00997AC1" w:rsidRDefault="00C26998" w:rsidP="00997AC1">
      <w:pPr>
        <w:tabs>
          <w:tab w:val="left" w:pos="709"/>
        </w:tabs>
        <w:ind w:firstLine="454"/>
        <w:jc w:val="both"/>
        <w:rPr>
          <w:rFonts w:ascii="Times New Roman" w:hAnsi="Times New Roman" w:cs="Times New Roman"/>
          <w:b/>
          <w:i/>
          <w:u w:val="single"/>
        </w:rPr>
      </w:pPr>
      <w:r w:rsidRPr="00997AC1">
        <w:rPr>
          <w:rFonts w:ascii="Times New Roman" w:hAnsi="Times New Roman" w:cs="Times New Roman"/>
          <w:b/>
          <w:i/>
          <w:u w:val="single"/>
        </w:rPr>
        <w:t>Аккордеон</w:t>
      </w:r>
    </w:p>
    <w:p w:rsidR="00C26998" w:rsidRPr="00997AC1" w:rsidRDefault="00C26998" w:rsidP="00997AC1">
      <w:pPr>
        <w:widowControl/>
        <w:numPr>
          <w:ilvl w:val="0"/>
          <w:numId w:val="2"/>
        </w:numPr>
        <w:tabs>
          <w:tab w:val="left" w:pos="709"/>
        </w:tabs>
        <w:ind w:left="0" w:firstLine="454"/>
        <w:jc w:val="both"/>
        <w:rPr>
          <w:rFonts w:ascii="Times New Roman" w:hAnsi="Times New Roman" w:cs="Times New Roman"/>
        </w:rPr>
      </w:pP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Дж. Бартон. Токката и фуга </w:t>
      </w:r>
      <w:r w:rsidRPr="00997AC1">
        <w:rPr>
          <w:rFonts w:ascii="Times New Roman" w:hAnsi="Times New Roman" w:cs="Times New Roman"/>
          <w:lang w:val="en-US"/>
        </w:rPr>
        <w:t>d</w:t>
      </w:r>
      <w:r w:rsidRPr="00997AC1">
        <w:rPr>
          <w:rFonts w:ascii="Times New Roman" w:hAnsi="Times New Roman" w:cs="Times New Roman"/>
        </w:rPr>
        <w:t>-</w:t>
      </w:r>
      <w:r w:rsidRPr="00997AC1">
        <w:rPr>
          <w:rFonts w:ascii="Times New Roman" w:hAnsi="Times New Roman" w:cs="Times New Roman"/>
          <w:lang w:val="en-US"/>
        </w:rPr>
        <w:t>moll</w:t>
      </w:r>
      <w:r w:rsidR="00443CC6" w:rsidRPr="00997AC1">
        <w:rPr>
          <w:rFonts w:ascii="Times New Roman" w:hAnsi="Times New Roman" w:cs="Times New Roman"/>
        </w:rPr>
        <w:t xml:space="preserve">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В. А. Моцарт. Соната № 12 1 ч.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М. Глинка. Вальс-фантазия.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Н. Чайкин. Скоморошина.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Е. Дербенко. Вариации на тему р. н. п. «А я по лугу».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2.</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И. С. Бах. Органная прелюдия и фуга.  </w:t>
      </w:r>
      <w:r w:rsidRPr="00997AC1">
        <w:rPr>
          <w:rFonts w:ascii="Times New Roman" w:hAnsi="Times New Roman" w:cs="Times New Roman"/>
          <w:lang w:val="en-US"/>
        </w:rPr>
        <w:t>G</w:t>
      </w:r>
      <w:r w:rsidRPr="00997AC1">
        <w:rPr>
          <w:rFonts w:ascii="Times New Roman" w:hAnsi="Times New Roman" w:cs="Times New Roman"/>
        </w:rPr>
        <w:t>-</w:t>
      </w:r>
      <w:r w:rsidRPr="00997AC1">
        <w:rPr>
          <w:rFonts w:ascii="Times New Roman" w:hAnsi="Times New Roman" w:cs="Times New Roman"/>
          <w:lang w:val="en-US"/>
        </w:rPr>
        <w:t>dur</w:t>
      </w:r>
      <w:r w:rsidRPr="00997AC1">
        <w:rPr>
          <w:rFonts w:ascii="Times New Roman" w:hAnsi="Times New Roman" w:cs="Times New Roman"/>
        </w:rPr>
        <w:t xml:space="preserve">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И. Яшкевия. Сонатина.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С. Рахманинов. Музыкальный момент.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lastRenderedPageBreak/>
        <w:t xml:space="preserve">     Дж. Гарт. Скерцо   </w:t>
      </w:r>
    </w:p>
    <w:p w:rsidR="00C26998" w:rsidRPr="00997AC1" w:rsidRDefault="00C26998" w:rsidP="00997AC1">
      <w:pPr>
        <w:tabs>
          <w:tab w:val="left" w:pos="851"/>
        </w:tabs>
        <w:ind w:left="709" w:hanging="255"/>
        <w:jc w:val="both"/>
        <w:rPr>
          <w:rFonts w:ascii="Times New Roman" w:hAnsi="Times New Roman" w:cs="Times New Roman"/>
        </w:rPr>
      </w:pPr>
      <w:r w:rsidRPr="00997AC1">
        <w:rPr>
          <w:rFonts w:ascii="Times New Roman" w:hAnsi="Times New Roman" w:cs="Times New Roman"/>
        </w:rPr>
        <w:t xml:space="preserve">     Н. Ризоль. Вариации на т. р. н. п. «Ах ты, зимушка-   зима».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3.</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И. С. Бах. Токката и фуга. </w:t>
      </w:r>
      <w:r w:rsidRPr="00997AC1">
        <w:rPr>
          <w:rFonts w:ascii="Times New Roman" w:hAnsi="Times New Roman" w:cs="Times New Roman"/>
          <w:lang w:val="en-US"/>
        </w:rPr>
        <w:t>d</w:t>
      </w:r>
      <w:r w:rsidRPr="00997AC1">
        <w:rPr>
          <w:rFonts w:ascii="Times New Roman" w:hAnsi="Times New Roman" w:cs="Times New Roman"/>
        </w:rPr>
        <w:t>-</w:t>
      </w:r>
      <w:r w:rsidRPr="00997AC1">
        <w:rPr>
          <w:rFonts w:ascii="Times New Roman" w:hAnsi="Times New Roman" w:cs="Times New Roman"/>
          <w:lang w:val="en-US"/>
        </w:rPr>
        <w:t>moll</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А. Репников. Концертино.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П. Чайковский. Декабрь. Из цикла   «Времена года».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В. Власов. Экспромт.   </w:t>
      </w:r>
    </w:p>
    <w:p w:rsidR="00C26998" w:rsidRPr="00997AC1" w:rsidRDefault="00C26998" w:rsidP="00997AC1">
      <w:pPr>
        <w:tabs>
          <w:tab w:val="left" w:pos="709"/>
        </w:tabs>
        <w:ind w:firstLine="454"/>
        <w:jc w:val="both"/>
        <w:rPr>
          <w:rFonts w:ascii="Times New Roman" w:hAnsi="Times New Roman" w:cs="Times New Roman"/>
        </w:rPr>
      </w:pPr>
      <w:r w:rsidRPr="00997AC1">
        <w:rPr>
          <w:rFonts w:ascii="Times New Roman" w:hAnsi="Times New Roman" w:cs="Times New Roman"/>
        </w:rPr>
        <w:t xml:space="preserve">     К. Мясков. Армянский танец.   </w:t>
      </w:r>
    </w:p>
    <w:p w:rsidR="00C26998" w:rsidRPr="00997AC1" w:rsidRDefault="00C26998" w:rsidP="00997AC1">
      <w:pPr>
        <w:tabs>
          <w:tab w:val="left" w:pos="709"/>
        </w:tabs>
        <w:ind w:firstLine="454"/>
        <w:jc w:val="both"/>
        <w:rPr>
          <w:rFonts w:ascii="Times New Roman" w:hAnsi="Times New Roman" w:cs="Times New Roman"/>
        </w:rPr>
      </w:pPr>
    </w:p>
    <w:p w:rsidR="00C26998" w:rsidRPr="00997AC1" w:rsidRDefault="00C26998" w:rsidP="00997AC1">
      <w:pPr>
        <w:tabs>
          <w:tab w:val="left" w:pos="709"/>
        </w:tabs>
        <w:ind w:firstLine="454"/>
        <w:jc w:val="both"/>
        <w:rPr>
          <w:rFonts w:ascii="Times New Roman" w:hAnsi="Times New Roman" w:cs="Times New Roman"/>
          <w:b/>
          <w:i/>
          <w:u w:val="single"/>
        </w:rPr>
      </w:pPr>
      <w:r w:rsidRPr="00997AC1">
        <w:rPr>
          <w:rFonts w:ascii="Times New Roman" w:hAnsi="Times New Roman" w:cs="Times New Roman"/>
          <w:b/>
          <w:i/>
          <w:u w:val="single"/>
        </w:rPr>
        <w:t>Гитара</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1.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И. С.Бах. Куранта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М. Понсе. Классическая соната 3, 4-ч.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И. Альбенис. Легенда.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П. Чайковский . Танец пастушков. Из балета</w:t>
      </w:r>
      <w:r w:rsidR="00443CC6" w:rsidRPr="00997AC1">
        <w:rPr>
          <w:rFonts w:ascii="Times New Roman" w:hAnsi="Times New Roman" w:cs="Times New Roman"/>
        </w:rPr>
        <w:t xml:space="preserve"> </w:t>
      </w:r>
      <w:r w:rsidRPr="00997AC1">
        <w:rPr>
          <w:rFonts w:ascii="Times New Roman" w:hAnsi="Times New Roman" w:cs="Times New Roman"/>
        </w:rPr>
        <w:t xml:space="preserve">«Щелкунчик».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обр. В. Славского . Вариации на тему р.н.п</w:t>
      </w:r>
      <w:r w:rsidR="00443CC6" w:rsidRPr="00997AC1">
        <w:rPr>
          <w:rFonts w:ascii="Times New Roman" w:hAnsi="Times New Roman" w:cs="Times New Roman"/>
        </w:rPr>
        <w:t xml:space="preserve"> </w:t>
      </w:r>
      <w:r w:rsidRPr="00997AC1">
        <w:rPr>
          <w:rFonts w:ascii="Times New Roman" w:hAnsi="Times New Roman" w:cs="Times New Roman"/>
        </w:rPr>
        <w:t xml:space="preserve"> «Тонкая рябина».   </w:t>
      </w:r>
    </w:p>
    <w:p w:rsidR="00C26998" w:rsidRPr="00997AC1" w:rsidRDefault="00C26998" w:rsidP="00997AC1">
      <w:pPr>
        <w:jc w:val="both"/>
        <w:rPr>
          <w:rFonts w:ascii="Times New Roman" w:hAnsi="Times New Roman" w:cs="Times New Roman"/>
          <w:b/>
        </w:rPr>
      </w:pP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2.</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Г. Санз. Гальярда.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М. Джулиани. Соната.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Ф. Торрега. Арабское каприччио.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В. Калинников. Грустная песенка.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А. Иванов-Крамской. Тарантелла.  </w:t>
      </w:r>
    </w:p>
    <w:p w:rsidR="00C26998" w:rsidRPr="00997AC1" w:rsidRDefault="00C26998" w:rsidP="00997AC1">
      <w:pPr>
        <w:jc w:val="both"/>
        <w:rPr>
          <w:rFonts w:ascii="Times New Roman" w:hAnsi="Times New Roman" w:cs="Times New Roman"/>
          <w:b/>
        </w:rPr>
      </w:pPr>
      <w:r w:rsidRPr="00997AC1">
        <w:rPr>
          <w:rFonts w:ascii="Times New Roman" w:hAnsi="Times New Roman" w:cs="Times New Roman"/>
        </w:rPr>
        <w:t>3.</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Г.</w:t>
      </w:r>
      <w:r w:rsidRPr="00997AC1">
        <w:rPr>
          <w:rFonts w:ascii="Times New Roman" w:hAnsi="Times New Roman" w:cs="Times New Roman"/>
          <w:b/>
        </w:rPr>
        <w:t xml:space="preserve"> </w:t>
      </w:r>
      <w:r w:rsidRPr="00997AC1">
        <w:rPr>
          <w:rFonts w:ascii="Times New Roman" w:hAnsi="Times New Roman" w:cs="Times New Roman"/>
        </w:rPr>
        <w:t xml:space="preserve">Гендель. Пассакалия.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М. Тедеско. Концерт №1.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Э. Вила-Лобос. Прелюдия № 3.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А. Гурилёв. Мазурка.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В. Пахомов. Колокола.  </w:t>
      </w:r>
    </w:p>
    <w:p w:rsidR="00C26998" w:rsidRPr="00997AC1" w:rsidRDefault="00C26998" w:rsidP="00997AC1">
      <w:pPr>
        <w:jc w:val="both"/>
        <w:rPr>
          <w:rFonts w:ascii="Times New Roman" w:hAnsi="Times New Roman" w:cs="Times New Roman"/>
        </w:rPr>
      </w:pPr>
    </w:p>
    <w:p w:rsidR="00C26998" w:rsidRPr="00997AC1" w:rsidRDefault="00C26998" w:rsidP="00997AC1">
      <w:pPr>
        <w:jc w:val="both"/>
        <w:rPr>
          <w:rFonts w:ascii="Times New Roman" w:hAnsi="Times New Roman" w:cs="Times New Roman"/>
          <w:b/>
          <w:i/>
          <w:u w:val="single"/>
        </w:rPr>
      </w:pPr>
      <w:r w:rsidRPr="00997AC1">
        <w:rPr>
          <w:rFonts w:ascii="Times New Roman" w:hAnsi="Times New Roman" w:cs="Times New Roman"/>
          <w:b/>
          <w:i/>
          <w:u w:val="single"/>
        </w:rPr>
        <w:t>Гармонь</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1.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Г. Гендель. Пассакалия.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И. Ивановичи. Вальс Дунайские волны.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Е. Дербенко. Концерт № 3  2 ч.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Н. Паганини. Венецианский карнавал. обр. В. Грачёва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Обр. С. Привалова. «Яблочко».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2.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Е. Дербенко. Концерт для гармони с оркестром 3 ч</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М. Кюсс. Старинный вальс.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Р.н.п. обр. В. Тышкевича. «Ходила младёшенька».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П. Чайковский. Неаполитанская песенка.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Пензенская «Барыня».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3.</w:t>
      </w:r>
    </w:p>
    <w:p w:rsidR="00443CC6"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Е. Дербенко. Концерт № 1 3 ч.       </w:t>
      </w:r>
    </w:p>
    <w:p w:rsidR="00C26998" w:rsidRPr="00997AC1" w:rsidRDefault="00443CC6" w:rsidP="00997AC1">
      <w:pPr>
        <w:jc w:val="both"/>
        <w:rPr>
          <w:rFonts w:ascii="Times New Roman" w:hAnsi="Times New Roman" w:cs="Times New Roman"/>
        </w:rPr>
      </w:pPr>
      <w:r w:rsidRPr="00997AC1">
        <w:rPr>
          <w:rFonts w:ascii="Times New Roman" w:hAnsi="Times New Roman" w:cs="Times New Roman"/>
        </w:rPr>
        <w:t xml:space="preserve">    </w:t>
      </w:r>
      <w:r w:rsidR="00C26998" w:rsidRPr="00997AC1">
        <w:rPr>
          <w:rFonts w:ascii="Times New Roman" w:hAnsi="Times New Roman" w:cs="Times New Roman"/>
        </w:rPr>
        <w:t xml:space="preserve"> Е. Дербенко. Карпатские напевы.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А. Вивальди. Весна.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Е. Дербенко. Фестиваль.   </w:t>
      </w:r>
    </w:p>
    <w:p w:rsidR="00C26998" w:rsidRPr="00997AC1" w:rsidRDefault="00C26998" w:rsidP="00997AC1">
      <w:pPr>
        <w:jc w:val="both"/>
        <w:rPr>
          <w:rFonts w:ascii="Times New Roman" w:hAnsi="Times New Roman" w:cs="Times New Roman"/>
        </w:rPr>
      </w:pPr>
      <w:r w:rsidRPr="00997AC1">
        <w:rPr>
          <w:rFonts w:ascii="Times New Roman" w:hAnsi="Times New Roman" w:cs="Times New Roman"/>
        </w:rPr>
        <w:t xml:space="preserve">     Е. Дербенко. Подружка моя.   </w:t>
      </w:r>
    </w:p>
    <w:p w:rsidR="00C26998" w:rsidRPr="00997AC1" w:rsidRDefault="00C26998" w:rsidP="00997AC1">
      <w:pPr>
        <w:jc w:val="both"/>
        <w:rPr>
          <w:rFonts w:ascii="Times New Roman" w:hAnsi="Times New Roman" w:cs="Times New Roman"/>
        </w:rPr>
      </w:pPr>
    </w:p>
    <w:p w:rsidR="00876B36" w:rsidRPr="00997AC1" w:rsidRDefault="00876B36" w:rsidP="00997AC1">
      <w:pPr>
        <w:pStyle w:val="10"/>
        <w:numPr>
          <w:ilvl w:val="0"/>
          <w:numId w:val="5"/>
        </w:numPr>
        <w:shd w:val="clear" w:color="auto" w:fill="auto"/>
        <w:spacing w:before="0" w:after="251" w:line="240" w:lineRule="exact"/>
        <w:rPr>
          <w:sz w:val="24"/>
          <w:szCs w:val="24"/>
        </w:rPr>
      </w:pPr>
      <w:bookmarkStart w:id="6" w:name="bookmark7"/>
      <w:r w:rsidRPr="00997AC1">
        <w:rPr>
          <w:rStyle w:val="1"/>
          <w:b/>
          <w:bCs/>
          <w:color w:val="000000"/>
          <w:sz w:val="24"/>
          <w:szCs w:val="24"/>
        </w:rPr>
        <w:t>Критерии оценки</w:t>
      </w:r>
      <w:bookmarkEnd w:id="6"/>
    </w:p>
    <w:p w:rsidR="00876B36" w:rsidRPr="00997AC1" w:rsidRDefault="00876B36" w:rsidP="00997AC1">
      <w:pPr>
        <w:pStyle w:val="210"/>
        <w:numPr>
          <w:ilvl w:val="0"/>
          <w:numId w:val="5"/>
        </w:numPr>
        <w:shd w:val="clear" w:color="auto" w:fill="auto"/>
        <w:jc w:val="both"/>
        <w:rPr>
          <w:sz w:val="24"/>
          <w:szCs w:val="24"/>
        </w:rPr>
      </w:pPr>
      <w:r w:rsidRPr="00997AC1">
        <w:rPr>
          <w:rStyle w:val="21"/>
          <w:color w:val="000000"/>
          <w:sz w:val="24"/>
          <w:szCs w:val="24"/>
        </w:rPr>
        <w:t>Культура исполнения:</w:t>
      </w:r>
    </w:p>
    <w:p w:rsidR="00876B36" w:rsidRPr="00997AC1" w:rsidRDefault="00876B36" w:rsidP="00997AC1">
      <w:pPr>
        <w:pStyle w:val="210"/>
        <w:numPr>
          <w:ilvl w:val="0"/>
          <w:numId w:val="5"/>
        </w:numPr>
        <w:shd w:val="clear" w:color="auto" w:fill="auto"/>
        <w:tabs>
          <w:tab w:val="left" w:pos="368"/>
        </w:tabs>
        <w:jc w:val="both"/>
        <w:rPr>
          <w:sz w:val="24"/>
          <w:szCs w:val="24"/>
        </w:rPr>
      </w:pPr>
      <w:r w:rsidRPr="00997AC1">
        <w:rPr>
          <w:rStyle w:val="21"/>
          <w:color w:val="000000"/>
          <w:sz w:val="24"/>
          <w:szCs w:val="24"/>
        </w:rPr>
        <w:lastRenderedPageBreak/>
        <w:t>а)</w:t>
      </w:r>
      <w:r w:rsidRPr="00997AC1">
        <w:rPr>
          <w:rStyle w:val="21"/>
          <w:color w:val="000000"/>
          <w:sz w:val="24"/>
          <w:szCs w:val="24"/>
        </w:rPr>
        <w:tab/>
        <w:t>точность воспроизведения текста;</w:t>
      </w:r>
    </w:p>
    <w:p w:rsidR="00876B36" w:rsidRPr="00997AC1" w:rsidRDefault="00876B36" w:rsidP="00997AC1">
      <w:pPr>
        <w:pStyle w:val="210"/>
        <w:numPr>
          <w:ilvl w:val="0"/>
          <w:numId w:val="5"/>
        </w:numPr>
        <w:shd w:val="clear" w:color="auto" w:fill="auto"/>
        <w:tabs>
          <w:tab w:val="left" w:pos="382"/>
        </w:tabs>
        <w:jc w:val="both"/>
        <w:rPr>
          <w:sz w:val="24"/>
          <w:szCs w:val="24"/>
        </w:rPr>
      </w:pPr>
      <w:r w:rsidRPr="00997AC1">
        <w:rPr>
          <w:rStyle w:val="21"/>
          <w:color w:val="000000"/>
          <w:sz w:val="24"/>
          <w:szCs w:val="24"/>
        </w:rPr>
        <w:t>б)</w:t>
      </w:r>
      <w:r w:rsidRPr="00997AC1">
        <w:rPr>
          <w:rStyle w:val="21"/>
          <w:color w:val="000000"/>
          <w:sz w:val="24"/>
          <w:szCs w:val="24"/>
        </w:rPr>
        <w:tab/>
        <w:t>оправданное исполнение штрихов;</w:t>
      </w:r>
    </w:p>
    <w:p w:rsidR="00876B36" w:rsidRPr="00997AC1" w:rsidRDefault="00876B36" w:rsidP="00997AC1">
      <w:pPr>
        <w:pStyle w:val="210"/>
        <w:numPr>
          <w:ilvl w:val="0"/>
          <w:numId w:val="5"/>
        </w:numPr>
        <w:shd w:val="clear" w:color="auto" w:fill="auto"/>
        <w:tabs>
          <w:tab w:val="left" w:pos="382"/>
        </w:tabs>
        <w:spacing w:after="240"/>
        <w:jc w:val="both"/>
        <w:rPr>
          <w:sz w:val="24"/>
          <w:szCs w:val="24"/>
        </w:rPr>
      </w:pPr>
      <w:r w:rsidRPr="00997AC1">
        <w:rPr>
          <w:rStyle w:val="21"/>
          <w:color w:val="000000"/>
          <w:sz w:val="24"/>
          <w:szCs w:val="24"/>
        </w:rPr>
        <w:t>в)</w:t>
      </w:r>
      <w:r w:rsidRPr="00997AC1">
        <w:rPr>
          <w:rStyle w:val="21"/>
          <w:color w:val="000000"/>
          <w:sz w:val="24"/>
          <w:szCs w:val="24"/>
        </w:rPr>
        <w:tab/>
        <w:t>правильная фразировка.</w:t>
      </w:r>
    </w:p>
    <w:p w:rsidR="00876B36" w:rsidRPr="00997AC1" w:rsidRDefault="00876B36" w:rsidP="00997AC1">
      <w:pPr>
        <w:pStyle w:val="210"/>
        <w:numPr>
          <w:ilvl w:val="0"/>
          <w:numId w:val="5"/>
        </w:numPr>
        <w:shd w:val="clear" w:color="auto" w:fill="auto"/>
        <w:jc w:val="both"/>
        <w:rPr>
          <w:sz w:val="24"/>
          <w:szCs w:val="24"/>
        </w:rPr>
      </w:pPr>
      <w:r w:rsidRPr="00997AC1">
        <w:rPr>
          <w:rStyle w:val="21"/>
          <w:color w:val="000000"/>
          <w:sz w:val="24"/>
          <w:szCs w:val="24"/>
        </w:rPr>
        <w:t>Художественность исполнения:</w:t>
      </w:r>
    </w:p>
    <w:p w:rsidR="00876B36" w:rsidRPr="00997AC1" w:rsidRDefault="00876B36" w:rsidP="00997AC1">
      <w:pPr>
        <w:pStyle w:val="210"/>
        <w:numPr>
          <w:ilvl w:val="0"/>
          <w:numId w:val="5"/>
        </w:numPr>
        <w:shd w:val="clear" w:color="auto" w:fill="auto"/>
        <w:tabs>
          <w:tab w:val="left" w:pos="368"/>
        </w:tabs>
        <w:jc w:val="both"/>
        <w:rPr>
          <w:sz w:val="24"/>
          <w:szCs w:val="24"/>
        </w:rPr>
      </w:pPr>
      <w:r w:rsidRPr="00997AC1">
        <w:rPr>
          <w:rStyle w:val="21"/>
          <w:color w:val="000000"/>
          <w:sz w:val="24"/>
          <w:szCs w:val="24"/>
        </w:rPr>
        <w:t>а)</w:t>
      </w:r>
      <w:r w:rsidRPr="00997AC1">
        <w:rPr>
          <w:rStyle w:val="21"/>
          <w:color w:val="000000"/>
          <w:sz w:val="24"/>
          <w:szCs w:val="24"/>
        </w:rPr>
        <w:tab/>
        <w:t>точность передачи образно-художественного содержания произведения;</w:t>
      </w:r>
    </w:p>
    <w:p w:rsidR="00876B36" w:rsidRPr="00997AC1" w:rsidRDefault="00876B36" w:rsidP="00997AC1">
      <w:pPr>
        <w:pStyle w:val="210"/>
        <w:numPr>
          <w:ilvl w:val="0"/>
          <w:numId w:val="5"/>
        </w:numPr>
        <w:shd w:val="clear" w:color="auto" w:fill="auto"/>
        <w:tabs>
          <w:tab w:val="left" w:pos="382"/>
        </w:tabs>
        <w:jc w:val="both"/>
        <w:rPr>
          <w:sz w:val="24"/>
          <w:szCs w:val="24"/>
        </w:rPr>
      </w:pPr>
      <w:r w:rsidRPr="00997AC1">
        <w:rPr>
          <w:rStyle w:val="21"/>
          <w:color w:val="000000"/>
          <w:sz w:val="24"/>
          <w:szCs w:val="24"/>
        </w:rPr>
        <w:t>б)</w:t>
      </w:r>
      <w:r w:rsidRPr="00997AC1">
        <w:rPr>
          <w:rStyle w:val="21"/>
          <w:color w:val="000000"/>
          <w:sz w:val="24"/>
          <w:szCs w:val="24"/>
        </w:rPr>
        <w:tab/>
        <w:t>оправданный темп, чувство ритма;</w:t>
      </w:r>
    </w:p>
    <w:p w:rsidR="00876B36" w:rsidRPr="00997AC1" w:rsidRDefault="00876B36" w:rsidP="00997AC1">
      <w:pPr>
        <w:pStyle w:val="210"/>
        <w:numPr>
          <w:ilvl w:val="0"/>
          <w:numId w:val="5"/>
        </w:numPr>
        <w:shd w:val="clear" w:color="auto" w:fill="auto"/>
        <w:tabs>
          <w:tab w:val="left" w:pos="382"/>
        </w:tabs>
        <w:jc w:val="both"/>
        <w:rPr>
          <w:sz w:val="24"/>
          <w:szCs w:val="24"/>
        </w:rPr>
      </w:pPr>
      <w:r w:rsidRPr="00997AC1">
        <w:rPr>
          <w:rStyle w:val="21"/>
          <w:color w:val="000000"/>
          <w:sz w:val="24"/>
          <w:szCs w:val="24"/>
        </w:rPr>
        <w:t>в)</w:t>
      </w:r>
      <w:r w:rsidRPr="00997AC1">
        <w:rPr>
          <w:rStyle w:val="21"/>
          <w:color w:val="000000"/>
          <w:sz w:val="24"/>
          <w:szCs w:val="24"/>
        </w:rPr>
        <w:tab/>
        <w:t>ощущение характера, звуковедение, нюансировка;</w:t>
      </w:r>
    </w:p>
    <w:p w:rsidR="00876B36" w:rsidRPr="00997AC1" w:rsidRDefault="00876B36" w:rsidP="00997AC1">
      <w:pPr>
        <w:pStyle w:val="210"/>
        <w:numPr>
          <w:ilvl w:val="0"/>
          <w:numId w:val="5"/>
        </w:numPr>
        <w:shd w:val="clear" w:color="auto" w:fill="auto"/>
        <w:tabs>
          <w:tab w:val="left" w:pos="382"/>
        </w:tabs>
        <w:spacing w:after="240"/>
        <w:jc w:val="both"/>
        <w:rPr>
          <w:sz w:val="24"/>
          <w:szCs w:val="24"/>
        </w:rPr>
      </w:pPr>
      <w:r w:rsidRPr="00997AC1">
        <w:rPr>
          <w:rStyle w:val="21"/>
          <w:color w:val="000000"/>
          <w:sz w:val="24"/>
          <w:szCs w:val="24"/>
        </w:rPr>
        <w:t>г)</w:t>
      </w:r>
      <w:r w:rsidRPr="00997AC1">
        <w:rPr>
          <w:rStyle w:val="21"/>
          <w:color w:val="000000"/>
          <w:sz w:val="24"/>
          <w:szCs w:val="24"/>
        </w:rPr>
        <w:tab/>
        <w:t>чувство формы (развитие музыкальной мысли, фразы, кульминации).</w:t>
      </w:r>
    </w:p>
    <w:p w:rsidR="00876B36" w:rsidRPr="00997AC1" w:rsidRDefault="00876B36" w:rsidP="00997AC1">
      <w:pPr>
        <w:pStyle w:val="210"/>
        <w:numPr>
          <w:ilvl w:val="0"/>
          <w:numId w:val="5"/>
        </w:numPr>
        <w:shd w:val="clear" w:color="auto" w:fill="auto"/>
        <w:jc w:val="both"/>
        <w:rPr>
          <w:sz w:val="24"/>
          <w:szCs w:val="24"/>
        </w:rPr>
      </w:pPr>
      <w:r w:rsidRPr="00997AC1">
        <w:rPr>
          <w:rStyle w:val="21"/>
          <w:color w:val="000000"/>
          <w:sz w:val="24"/>
          <w:szCs w:val="24"/>
        </w:rPr>
        <w:t>Оценка «</w:t>
      </w:r>
      <w:r w:rsidRPr="00997AC1">
        <w:rPr>
          <w:rStyle w:val="22"/>
          <w:color w:val="000000"/>
          <w:sz w:val="24"/>
          <w:szCs w:val="24"/>
        </w:rPr>
        <w:t>отлично</w:t>
      </w:r>
      <w:r w:rsidRPr="00997AC1">
        <w:rPr>
          <w:rStyle w:val="21"/>
          <w:color w:val="000000"/>
          <w:sz w:val="24"/>
          <w:szCs w:val="24"/>
        </w:rPr>
        <w:t>» ставится за технически безупречное исполнение программы, наиболее полное раскрытие художественного образа, выразительное, стилистически грамотное, убедительное и законченное по форме, артистизм.</w:t>
      </w:r>
    </w:p>
    <w:p w:rsidR="00876B36" w:rsidRPr="00997AC1" w:rsidRDefault="00876B36" w:rsidP="00997AC1">
      <w:pPr>
        <w:pStyle w:val="210"/>
        <w:numPr>
          <w:ilvl w:val="0"/>
          <w:numId w:val="5"/>
        </w:numPr>
        <w:shd w:val="clear" w:color="auto" w:fill="auto"/>
        <w:jc w:val="both"/>
        <w:rPr>
          <w:sz w:val="24"/>
          <w:szCs w:val="24"/>
        </w:rPr>
      </w:pPr>
      <w:r w:rsidRPr="00997AC1">
        <w:rPr>
          <w:rStyle w:val="21"/>
          <w:color w:val="000000"/>
          <w:sz w:val="24"/>
          <w:szCs w:val="24"/>
        </w:rPr>
        <w:t>Оценка «</w:t>
      </w:r>
      <w:r w:rsidRPr="00997AC1">
        <w:rPr>
          <w:rStyle w:val="22"/>
          <w:color w:val="000000"/>
          <w:sz w:val="24"/>
          <w:szCs w:val="24"/>
        </w:rPr>
        <w:t>хорошо</w:t>
      </w:r>
      <w:r w:rsidRPr="00997AC1">
        <w:rPr>
          <w:rStyle w:val="21"/>
          <w:color w:val="000000"/>
          <w:sz w:val="24"/>
          <w:szCs w:val="24"/>
        </w:rPr>
        <w:t>» ставится за технически свободную, осмысленную и выразительную игру, с достаточным пониманием характера содержания и структуры исполняемых произведений, возможны небольшие технические и стилистические неточности.</w:t>
      </w:r>
    </w:p>
    <w:p w:rsidR="00876B36" w:rsidRPr="00997AC1" w:rsidRDefault="00876B36" w:rsidP="00997AC1">
      <w:pPr>
        <w:pStyle w:val="210"/>
        <w:numPr>
          <w:ilvl w:val="0"/>
          <w:numId w:val="5"/>
        </w:numPr>
        <w:shd w:val="clear" w:color="auto" w:fill="auto"/>
        <w:jc w:val="both"/>
        <w:rPr>
          <w:rStyle w:val="21"/>
          <w:color w:val="000000"/>
          <w:sz w:val="24"/>
          <w:szCs w:val="24"/>
        </w:rPr>
      </w:pPr>
      <w:r w:rsidRPr="00997AC1">
        <w:rPr>
          <w:rStyle w:val="21"/>
          <w:color w:val="000000"/>
          <w:sz w:val="24"/>
          <w:szCs w:val="24"/>
        </w:rPr>
        <w:t>Оценка «</w:t>
      </w:r>
      <w:r w:rsidRPr="00997AC1">
        <w:rPr>
          <w:rStyle w:val="22"/>
          <w:color w:val="000000"/>
          <w:sz w:val="24"/>
          <w:szCs w:val="24"/>
        </w:rPr>
        <w:t>удовлетворительно</w:t>
      </w:r>
      <w:r w:rsidRPr="00997AC1">
        <w:rPr>
          <w:rStyle w:val="21"/>
          <w:color w:val="000000"/>
          <w:sz w:val="24"/>
          <w:szCs w:val="24"/>
        </w:rPr>
        <w:t>» ставится за ограниченность художественных и технических возможностей при игре, неяркое, необразное, несовершенное исполнение программы, неточность текста.</w:t>
      </w:r>
    </w:p>
    <w:p w:rsidR="00876B36" w:rsidRPr="00997AC1" w:rsidRDefault="00876B36" w:rsidP="00997AC1">
      <w:pPr>
        <w:pStyle w:val="210"/>
        <w:numPr>
          <w:ilvl w:val="0"/>
          <w:numId w:val="5"/>
        </w:numPr>
        <w:shd w:val="clear" w:color="auto" w:fill="auto"/>
        <w:jc w:val="both"/>
        <w:rPr>
          <w:sz w:val="24"/>
          <w:szCs w:val="24"/>
        </w:rPr>
      </w:pPr>
      <w:r w:rsidRPr="00997AC1">
        <w:rPr>
          <w:rStyle w:val="21"/>
          <w:color w:val="000000"/>
          <w:sz w:val="24"/>
          <w:szCs w:val="24"/>
        </w:rPr>
        <w:t>Оценка «</w:t>
      </w:r>
      <w:r w:rsidRPr="00997AC1">
        <w:rPr>
          <w:rStyle w:val="21"/>
          <w:b/>
          <w:color w:val="000000"/>
          <w:sz w:val="24"/>
          <w:szCs w:val="24"/>
        </w:rPr>
        <w:t>неудовлетворительно</w:t>
      </w:r>
      <w:r w:rsidRPr="00997AC1">
        <w:rPr>
          <w:rStyle w:val="21"/>
          <w:color w:val="000000"/>
          <w:sz w:val="24"/>
          <w:szCs w:val="24"/>
        </w:rPr>
        <w:t>» ставится за наличие большого количества неточностей  нотного текста, несоблюдение штрихов и динамики; отсутствие самообладания исполнителя.</w:t>
      </w:r>
    </w:p>
    <w:p w:rsidR="00200606" w:rsidRPr="00997AC1" w:rsidRDefault="00200606" w:rsidP="00997AC1">
      <w:pPr>
        <w:widowControl/>
        <w:jc w:val="both"/>
        <w:rPr>
          <w:rFonts w:ascii="Times New Roman" w:hAnsi="Times New Roman" w:cs="Times New Roman"/>
        </w:rPr>
      </w:pPr>
    </w:p>
    <w:p w:rsidR="0081788C" w:rsidRPr="00997AC1" w:rsidRDefault="0081788C" w:rsidP="00997AC1">
      <w:pPr>
        <w:ind w:firstLine="454"/>
        <w:jc w:val="both"/>
        <w:rPr>
          <w:rFonts w:ascii="Times New Roman" w:hAnsi="Times New Roman" w:cs="Times New Roman"/>
          <w:i/>
        </w:rPr>
      </w:pPr>
      <w:r w:rsidRPr="00997AC1">
        <w:rPr>
          <w:rFonts w:ascii="Times New Roman" w:hAnsi="Times New Roman" w:cs="Times New Roman"/>
        </w:rPr>
        <w:t xml:space="preserve"> </w:t>
      </w:r>
      <w:r w:rsidR="00810348" w:rsidRPr="00997AC1">
        <w:rPr>
          <w:rFonts w:ascii="Times New Roman" w:hAnsi="Times New Roman" w:cs="Times New Roman"/>
        </w:rPr>
        <w:t xml:space="preserve">Государственный </w:t>
      </w:r>
      <w:r w:rsidRPr="00997AC1">
        <w:rPr>
          <w:rFonts w:ascii="Times New Roman" w:hAnsi="Times New Roman" w:cs="Times New Roman"/>
        </w:rPr>
        <w:t xml:space="preserve">Экзамен по </w:t>
      </w:r>
      <w:r w:rsidR="00876B36" w:rsidRPr="00997AC1">
        <w:rPr>
          <w:rFonts w:ascii="Times New Roman" w:hAnsi="Times New Roman" w:cs="Times New Roman"/>
        </w:rPr>
        <w:t xml:space="preserve">МДК «Концертмейстерский класс» </w:t>
      </w:r>
      <w:r w:rsidRPr="00997AC1">
        <w:rPr>
          <w:rFonts w:ascii="Times New Roman" w:hAnsi="Times New Roman" w:cs="Times New Roman"/>
        </w:rPr>
        <w:t xml:space="preserve"> является основанием для присвоения выпускнику квалификации </w:t>
      </w:r>
      <w:r w:rsidR="00810348" w:rsidRPr="00997AC1">
        <w:rPr>
          <w:rFonts w:ascii="Times New Roman" w:hAnsi="Times New Roman" w:cs="Times New Roman"/>
        </w:rPr>
        <w:t xml:space="preserve"> </w:t>
      </w:r>
      <w:r w:rsidRPr="00997AC1">
        <w:rPr>
          <w:rFonts w:ascii="Times New Roman" w:hAnsi="Times New Roman" w:cs="Times New Roman"/>
          <w:i/>
        </w:rPr>
        <w:t>«Концертмейстер».</w:t>
      </w:r>
    </w:p>
    <w:p w:rsidR="0081788C" w:rsidRPr="00997AC1" w:rsidRDefault="0081788C" w:rsidP="00997AC1">
      <w:pPr>
        <w:ind w:firstLine="454"/>
        <w:jc w:val="both"/>
        <w:rPr>
          <w:rFonts w:ascii="Times New Roman" w:hAnsi="Times New Roman" w:cs="Times New Roman"/>
        </w:rPr>
      </w:pPr>
      <w:r w:rsidRPr="00997AC1">
        <w:rPr>
          <w:rFonts w:ascii="Times New Roman" w:hAnsi="Times New Roman" w:cs="Times New Roman"/>
        </w:rPr>
        <w:t xml:space="preserve"> Экзамен проводится в концертном зале или в условиях, приближенных к концертному залу.</w:t>
      </w:r>
    </w:p>
    <w:p w:rsidR="0081788C" w:rsidRPr="00997AC1" w:rsidRDefault="004D2F92" w:rsidP="00997AC1">
      <w:pPr>
        <w:jc w:val="both"/>
        <w:rPr>
          <w:rFonts w:ascii="Times New Roman" w:hAnsi="Times New Roman" w:cs="Times New Roman"/>
        </w:rPr>
      </w:pPr>
      <w:r w:rsidRPr="00997AC1">
        <w:rPr>
          <w:rFonts w:ascii="Times New Roman" w:hAnsi="Times New Roman" w:cs="Times New Roman"/>
        </w:rPr>
        <w:t xml:space="preserve">      </w:t>
      </w:r>
      <w:r w:rsidR="0081788C" w:rsidRPr="00997AC1">
        <w:rPr>
          <w:rFonts w:ascii="Times New Roman" w:hAnsi="Times New Roman" w:cs="Times New Roman"/>
        </w:rPr>
        <w:t xml:space="preserve"> Варианты программ по концертмейстерскому классу:</w:t>
      </w:r>
    </w:p>
    <w:p w:rsidR="0081788C" w:rsidRPr="00997AC1" w:rsidRDefault="0081788C" w:rsidP="00997AC1">
      <w:pPr>
        <w:pStyle w:val="a6"/>
        <w:spacing w:before="0"/>
      </w:pPr>
      <w:r w:rsidRPr="00997AC1">
        <w:t xml:space="preserve">1.  </w:t>
      </w:r>
    </w:p>
    <w:p w:rsidR="0081788C" w:rsidRPr="00997AC1" w:rsidRDefault="0081788C" w:rsidP="00997AC1">
      <w:pPr>
        <w:pStyle w:val="a6"/>
        <w:spacing w:before="0"/>
      </w:pPr>
      <w:r w:rsidRPr="00997AC1">
        <w:t xml:space="preserve">     Е. Дербенко  Осенняя песня.   </w:t>
      </w:r>
    </w:p>
    <w:p w:rsidR="0081788C" w:rsidRPr="00997AC1" w:rsidRDefault="0081788C" w:rsidP="00997AC1">
      <w:pPr>
        <w:pStyle w:val="a6"/>
        <w:spacing w:before="0"/>
      </w:pPr>
      <w:r w:rsidRPr="00997AC1">
        <w:t xml:space="preserve">     Р. н. п. «Вдоль по Питерской».   </w:t>
      </w:r>
    </w:p>
    <w:p w:rsidR="0081788C" w:rsidRPr="00997AC1" w:rsidRDefault="0081788C" w:rsidP="00997AC1">
      <w:pPr>
        <w:pStyle w:val="a6"/>
        <w:spacing w:before="0"/>
      </w:pPr>
      <w:r w:rsidRPr="00997AC1">
        <w:t>2</w:t>
      </w:r>
    </w:p>
    <w:p w:rsidR="0081788C" w:rsidRPr="00997AC1" w:rsidRDefault="0081788C" w:rsidP="00997AC1">
      <w:pPr>
        <w:pStyle w:val="a6"/>
        <w:spacing w:before="0"/>
        <w:ind w:left="0" w:firstLine="0"/>
      </w:pPr>
      <w:r w:rsidRPr="00997AC1">
        <w:t xml:space="preserve">          Р. н. п. «Не одна во поле дороженька».   </w:t>
      </w:r>
    </w:p>
    <w:p w:rsidR="0081788C" w:rsidRPr="00997AC1" w:rsidRDefault="0081788C" w:rsidP="00997AC1">
      <w:pPr>
        <w:pStyle w:val="a6"/>
        <w:spacing w:before="0"/>
      </w:pPr>
      <w:r w:rsidRPr="00997AC1">
        <w:t xml:space="preserve">    А. и Г. Заволокины  Русский перепляс.   </w:t>
      </w:r>
    </w:p>
    <w:p w:rsidR="0081788C" w:rsidRPr="00997AC1" w:rsidRDefault="0081788C" w:rsidP="00997AC1">
      <w:pPr>
        <w:pStyle w:val="a6"/>
        <w:spacing w:before="0"/>
      </w:pPr>
      <w:r w:rsidRPr="00997AC1">
        <w:t>3</w:t>
      </w:r>
    </w:p>
    <w:p w:rsidR="0081788C" w:rsidRPr="00997AC1" w:rsidRDefault="0081788C" w:rsidP="00997AC1">
      <w:pPr>
        <w:pStyle w:val="a6"/>
        <w:spacing w:before="0"/>
      </w:pPr>
      <w:r w:rsidRPr="00997AC1">
        <w:t xml:space="preserve">    Р. н. п. «Эй, ухнем».   </w:t>
      </w:r>
    </w:p>
    <w:p w:rsidR="0081788C" w:rsidRPr="00997AC1" w:rsidRDefault="0081788C" w:rsidP="00997AC1">
      <w:pPr>
        <w:pStyle w:val="a6"/>
        <w:spacing w:before="0"/>
      </w:pPr>
      <w:r w:rsidRPr="00997AC1">
        <w:t xml:space="preserve">    Е. Дербенко Метелица.   </w:t>
      </w:r>
    </w:p>
    <w:p w:rsidR="0081788C" w:rsidRPr="00997AC1" w:rsidRDefault="0081788C" w:rsidP="00997AC1">
      <w:pPr>
        <w:ind w:firstLine="454"/>
        <w:jc w:val="both"/>
        <w:rPr>
          <w:rFonts w:ascii="Times New Roman" w:hAnsi="Times New Roman" w:cs="Times New Roman"/>
          <w:i/>
        </w:rPr>
      </w:pPr>
    </w:p>
    <w:p w:rsidR="0081788C" w:rsidRPr="00997AC1" w:rsidRDefault="0081788C" w:rsidP="00997AC1">
      <w:pPr>
        <w:ind w:firstLine="454"/>
        <w:jc w:val="both"/>
        <w:rPr>
          <w:rFonts w:ascii="Times New Roman" w:hAnsi="Times New Roman" w:cs="Times New Roman"/>
        </w:rPr>
      </w:pPr>
      <w:r w:rsidRPr="00997AC1">
        <w:rPr>
          <w:rFonts w:ascii="Times New Roman" w:hAnsi="Times New Roman" w:cs="Times New Roman"/>
        </w:rPr>
        <w:t xml:space="preserve"> В критерии оценки уровня подготовки студента входят:</w:t>
      </w:r>
    </w:p>
    <w:p w:rsidR="0081788C" w:rsidRPr="00997AC1" w:rsidRDefault="00F61A81" w:rsidP="00997AC1">
      <w:pPr>
        <w:widowControl/>
        <w:ind w:left="454"/>
        <w:jc w:val="both"/>
        <w:rPr>
          <w:rFonts w:ascii="Times New Roman" w:hAnsi="Times New Roman" w:cs="Times New Roman"/>
        </w:rPr>
      </w:pPr>
      <w:r w:rsidRPr="00997AC1">
        <w:rPr>
          <w:rFonts w:ascii="Times New Roman" w:hAnsi="Times New Roman" w:cs="Times New Roman"/>
        </w:rPr>
        <w:t xml:space="preserve">– </w:t>
      </w:r>
      <w:r w:rsidR="0081788C" w:rsidRPr="00997AC1">
        <w:rPr>
          <w:rFonts w:ascii="Times New Roman" w:hAnsi="Times New Roman" w:cs="Times New Roman"/>
        </w:rPr>
        <w:t>чувство ансамбля;</w:t>
      </w:r>
    </w:p>
    <w:p w:rsidR="0081788C" w:rsidRPr="00997AC1" w:rsidRDefault="00F61A81" w:rsidP="00997AC1">
      <w:pPr>
        <w:widowControl/>
        <w:ind w:left="454"/>
        <w:jc w:val="both"/>
        <w:rPr>
          <w:rFonts w:ascii="Times New Roman" w:hAnsi="Times New Roman" w:cs="Times New Roman"/>
        </w:rPr>
      </w:pPr>
      <w:r w:rsidRPr="00997AC1">
        <w:rPr>
          <w:rFonts w:ascii="Times New Roman" w:hAnsi="Times New Roman" w:cs="Times New Roman"/>
        </w:rPr>
        <w:t xml:space="preserve">– </w:t>
      </w:r>
      <w:r w:rsidR="0081788C" w:rsidRPr="00997AC1">
        <w:rPr>
          <w:rFonts w:ascii="Times New Roman" w:hAnsi="Times New Roman" w:cs="Times New Roman"/>
        </w:rPr>
        <w:t>музыкально-художественная трактовка произведения;</w:t>
      </w:r>
    </w:p>
    <w:p w:rsidR="0081788C" w:rsidRPr="00997AC1" w:rsidRDefault="00F61A81" w:rsidP="00997AC1">
      <w:pPr>
        <w:widowControl/>
        <w:ind w:left="454"/>
        <w:jc w:val="both"/>
        <w:rPr>
          <w:rFonts w:ascii="Times New Roman" w:hAnsi="Times New Roman" w:cs="Times New Roman"/>
        </w:rPr>
      </w:pPr>
      <w:r w:rsidRPr="00997AC1">
        <w:rPr>
          <w:rFonts w:ascii="Times New Roman" w:hAnsi="Times New Roman" w:cs="Times New Roman"/>
        </w:rPr>
        <w:t xml:space="preserve">– </w:t>
      </w:r>
      <w:r w:rsidR="0081788C" w:rsidRPr="00997AC1">
        <w:rPr>
          <w:rFonts w:ascii="Times New Roman" w:hAnsi="Times New Roman" w:cs="Times New Roman"/>
        </w:rPr>
        <w:t>чувство стиля;</w:t>
      </w:r>
    </w:p>
    <w:p w:rsidR="0081788C" w:rsidRPr="00997AC1" w:rsidRDefault="00F61A81" w:rsidP="00997AC1">
      <w:pPr>
        <w:widowControl/>
        <w:ind w:left="454"/>
        <w:jc w:val="both"/>
        <w:rPr>
          <w:rFonts w:ascii="Times New Roman" w:hAnsi="Times New Roman" w:cs="Times New Roman"/>
        </w:rPr>
      </w:pPr>
      <w:r w:rsidRPr="00997AC1">
        <w:rPr>
          <w:rFonts w:ascii="Times New Roman" w:hAnsi="Times New Roman" w:cs="Times New Roman"/>
        </w:rPr>
        <w:t xml:space="preserve">– </w:t>
      </w:r>
      <w:r w:rsidR="0081788C" w:rsidRPr="00997AC1">
        <w:rPr>
          <w:rFonts w:ascii="Times New Roman" w:hAnsi="Times New Roman" w:cs="Times New Roman"/>
        </w:rPr>
        <w:t>техническая оснащенность и культура звукоизвлечения;</w:t>
      </w:r>
    </w:p>
    <w:p w:rsidR="0081788C" w:rsidRPr="00997AC1" w:rsidRDefault="00F61A81" w:rsidP="00997AC1">
      <w:pPr>
        <w:widowControl/>
        <w:ind w:left="454"/>
        <w:jc w:val="both"/>
        <w:rPr>
          <w:rFonts w:ascii="Times New Roman" w:hAnsi="Times New Roman" w:cs="Times New Roman"/>
        </w:rPr>
      </w:pPr>
      <w:r w:rsidRPr="00997AC1">
        <w:rPr>
          <w:rFonts w:ascii="Times New Roman" w:hAnsi="Times New Roman" w:cs="Times New Roman"/>
        </w:rPr>
        <w:t xml:space="preserve">– </w:t>
      </w:r>
      <w:r w:rsidR="0081788C" w:rsidRPr="00997AC1">
        <w:rPr>
          <w:rFonts w:ascii="Times New Roman" w:hAnsi="Times New Roman" w:cs="Times New Roman"/>
        </w:rPr>
        <w:t>стабильность исполнения.</w:t>
      </w:r>
    </w:p>
    <w:p w:rsidR="00F61A81" w:rsidRPr="00997AC1" w:rsidRDefault="00F61A81" w:rsidP="00997AC1">
      <w:pPr>
        <w:pStyle w:val="210"/>
        <w:numPr>
          <w:ilvl w:val="0"/>
          <w:numId w:val="6"/>
        </w:numPr>
        <w:shd w:val="clear" w:color="auto" w:fill="auto"/>
        <w:jc w:val="both"/>
        <w:rPr>
          <w:sz w:val="24"/>
          <w:szCs w:val="24"/>
        </w:rPr>
      </w:pPr>
      <w:r w:rsidRPr="00997AC1">
        <w:rPr>
          <w:rStyle w:val="21"/>
          <w:color w:val="000000"/>
          <w:sz w:val="24"/>
          <w:szCs w:val="24"/>
        </w:rPr>
        <w:t>Оценкой «</w:t>
      </w:r>
      <w:r w:rsidRPr="00997AC1">
        <w:rPr>
          <w:rStyle w:val="22"/>
          <w:color w:val="000000"/>
          <w:sz w:val="24"/>
          <w:szCs w:val="24"/>
        </w:rPr>
        <w:t>Отлично</w:t>
      </w:r>
      <w:r w:rsidRPr="00997AC1">
        <w:rPr>
          <w:rStyle w:val="21"/>
          <w:color w:val="000000"/>
          <w:sz w:val="24"/>
          <w:szCs w:val="24"/>
        </w:rPr>
        <w:t xml:space="preserve">» оценивается уверенное технически свободное артистичное исполнение, звуковая культура, наличие собственного отношения и понимание содержания произведения и авторских указаний, умение охватить форму сочинения. Владение музыкальным временем. Стабильность исполнения. Чувство ансамбля, ритмическая согласованность и устойчивость метро-ритмической </w:t>
      </w:r>
      <w:r w:rsidRPr="00997AC1">
        <w:rPr>
          <w:rStyle w:val="21"/>
          <w:color w:val="000000"/>
          <w:sz w:val="24"/>
          <w:szCs w:val="24"/>
        </w:rPr>
        <w:lastRenderedPageBreak/>
        <w:t>пульсации, динамическое равновесие, единство фразировки.</w:t>
      </w:r>
    </w:p>
    <w:p w:rsidR="00F61A81" w:rsidRPr="00997AC1" w:rsidRDefault="00F61A81" w:rsidP="00997AC1">
      <w:pPr>
        <w:pStyle w:val="210"/>
        <w:numPr>
          <w:ilvl w:val="0"/>
          <w:numId w:val="6"/>
        </w:numPr>
        <w:shd w:val="clear" w:color="auto" w:fill="auto"/>
        <w:jc w:val="both"/>
        <w:rPr>
          <w:sz w:val="24"/>
          <w:szCs w:val="24"/>
        </w:rPr>
      </w:pPr>
      <w:r w:rsidRPr="00997AC1">
        <w:rPr>
          <w:rStyle w:val="21"/>
          <w:color w:val="000000"/>
          <w:sz w:val="24"/>
          <w:szCs w:val="24"/>
        </w:rPr>
        <w:t>Оценкой «</w:t>
      </w:r>
      <w:r w:rsidRPr="00997AC1">
        <w:rPr>
          <w:rStyle w:val="22"/>
          <w:color w:val="000000"/>
          <w:sz w:val="24"/>
          <w:szCs w:val="24"/>
        </w:rPr>
        <w:t>Хорошо</w:t>
      </w:r>
      <w:r w:rsidRPr="00997AC1">
        <w:rPr>
          <w:rStyle w:val="21"/>
          <w:color w:val="000000"/>
          <w:sz w:val="24"/>
          <w:szCs w:val="24"/>
        </w:rPr>
        <w:t>» оценивается уверенное исполнение авторского текста, но, где менее выражено собственное отношение исполнителя или наблюдается недостаточные техническая свобода и чувство ансамбля</w:t>
      </w:r>
    </w:p>
    <w:p w:rsidR="00F61A81" w:rsidRPr="00997AC1" w:rsidRDefault="00F61A81" w:rsidP="00997AC1">
      <w:pPr>
        <w:pStyle w:val="210"/>
        <w:numPr>
          <w:ilvl w:val="0"/>
          <w:numId w:val="6"/>
        </w:numPr>
        <w:shd w:val="clear" w:color="auto" w:fill="auto"/>
        <w:jc w:val="both"/>
        <w:rPr>
          <w:rStyle w:val="21"/>
          <w:sz w:val="24"/>
          <w:szCs w:val="24"/>
          <w:shd w:val="clear" w:color="auto" w:fill="auto"/>
        </w:rPr>
      </w:pPr>
      <w:r w:rsidRPr="00997AC1">
        <w:rPr>
          <w:rStyle w:val="21"/>
          <w:color w:val="000000"/>
          <w:sz w:val="24"/>
          <w:szCs w:val="24"/>
        </w:rPr>
        <w:t>Оценкой «</w:t>
      </w:r>
      <w:r w:rsidRPr="00997AC1">
        <w:rPr>
          <w:rStyle w:val="22"/>
          <w:color w:val="000000"/>
          <w:sz w:val="24"/>
          <w:szCs w:val="24"/>
        </w:rPr>
        <w:t>Удовлетворительно</w:t>
      </w:r>
      <w:r w:rsidRPr="00997AC1">
        <w:rPr>
          <w:rStyle w:val="21"/>
          <w:color w:val="000000"/>
          <w:sz w:val="24"/>
          <w:szCs w:val="24"/>
        </w:rPr>
        <w:t>» оценивается грамотное исполнение выученного теста произведений, но малоинициативное, технически недостаточно свободное или яркое.</w:t>
      </w:r>
    </w:p>
    <w:p w:rsidR="00F61A81" w:rsidRPr="00997AC1" w:rsidRDefault="00F61A81" w:rsidP="00997AC1">
      <w:pPr>
        <w:pStyle w:val="210"/>
        <w:numPr>
          <w:ilvl w:val="0"/>
          <w:numId w:val="6"/>
        </w:numPr>
        <w:shd w:val="clear" w:color="auto" w:fill="auto"/>
        <w:jc w:val="both"/>
        <w:rPr>
          <w:sz w:val="24"/>
          <w:szCs w:val="24"/>
        </w:rPr>
      </w:pPr>
      <w:r w:rsidRPr="00997AC1">
        <w:rPr>
          <w:rStyle w:val="21"/>
          <w:color w:val="000000"/>
          <w:sz w:val="24"/>
          <w:szCs w:val="24"/>
        </w:rPr>
        <w:t>Оценкой «</w:t>
      </w:r>
      <w:r w:rsidRPr="00997AC1">
        <w:rPr>
          <w:rStyle w:val="21"/>
          <w:b/>
          <w:color w:val="000000"/>
          <w:sz w:val="24"/>
          <w:szCs w:val="24"/>
        </w:rPr>
        <w:t>Неудовлетворительно</w:t>
      </w:r>
      <w:r w:rsidRPr="00997AC1">
        <w:rPr>
          <w:rStyle w:val="21"/>
          <w:color w:val="000000"/>
          <w:sz w:val="24"/>
          <w:szCs w:val="24"/>
        </w:rPr>
        <w:t>» оценивается выступление в котором слабо выражено чувство ансамбля,  техническая оснащенность и культура звукоизвлечения находится на низком уровне, текстовые погрешности.</w:t>
      </w:r>
    </w:p>
    <w:p w:rsidR="00F61A81" w:rsidRPr="00997AC1" w:rsidRDefault="00F61A81" w:rsidP="00997AC1">
      <w:pPr>
        <w:widowControl/>
        <w:ind w:left="454"/>
        <w:jc w:val="both"/>
        <w:rPr>
          <w:rFonts w:ascii="Times New Roman" w:hAnsi="Times New Roman" w:cs="Times New Roman"/>
        </w:rPr>
      </w:pPr>
    </w:p>
    <w:p w:rsidR="0081788C" w:rsidRPr="00997AC1" w:rsidRDefault="0081788C" w:rsidP="00997AC1">
      <w:pPr>
        <w:jc w:val="both"/>
        <w:rPr>
          <w:rFonts w:ascii="Times New Roman" w:hAnsi="Times New Roman" w:cs="Times New Roman"/>
        </w:rPr>
      </w:pPr>
    </w:p>
    <w:p w:rsidR="0081788C" w:rsidRPr="00997AC1" w:rsidRDefault="004D2F92" w:rsidP="00997AC1">
      <w:pPr>
        <w:ind w:firstLine="454"/>
        <w:jc w:val="both"/>
        <w:rPr>
          <w:rFonts w:ascii="Times New Roman" w:hAnsi="Times New Roman" w:cs="Times New Roman"/>
          <w:i/>
        </w:rPr>
      </w:pPr>
      <w:r w:rsidRPr="00997AC1">
        <w:rPr>
          <w:rFonts w:ascii="Times New Roman" w:hAnsi="Times New Roman" w:cs="Times New Roman"/>
        </w:rPr>
        <w:t xml:space="preserve">       </w:t>
      </w:r>
      <w:r w:rsidR="0081788C" w:rsidRPr="00997AC1">
        <w:rPr>
          <w:rFonts w:ascii="Times New Roman" w:hAnsi="Times New Roman" w:cs="Times New Roman"/>
        </w:rPr>
        <w:t xml:space="preserve">  </w:t>
      </w:r>
      <w:r w:rsidR="00810348" w:rsidRPr="00997AC1">
        <w:rPr>
          <w:rFonts w:ascii="Times New Roman" w:hAnsi="Times New Roman" w:cs="Times New Roman"/>
        </w:rPr>
        <w:t>Государственный</w:t>
      </w:r>
      <w:r w:rsidR="0081788C" w:rsidRPr="00997AC1">
        <w:rPr>
          <w:rFonts w:ascii="Times New Roman" w:hAnsi="Times New Roman" w:cs="Times New Roman"/>
        </w:rPr>
        <w:t xml:space="preserve"> экзамен по </w:t>
      </w:r>
      <w:r w:rsidR="00810348" w:rsidRPr="00997AC1">
        <w:rPr>
          <w:rFonts w:ascii="Times New Roman" w:hAnsi="Times New Roman" w:cs="Times New Roman"/>
        </w:rPr>
        <w:t>МДК «Ансамблевое исполнительство»</w:t>
      </w:r>
      <w:r w:rsidR="0081788C" w:rsidRPr="00997AC1">
        <w:rPr>
          <w:rFonts w:ascii="Times New Roman" w:hAnsi="Times New Roman" w:cs="Times New Roman"/>
        </w:rPr>
        <w:t xml:space="preserve"> является основанием для присвоения выпускнику квалификации </w:t>
      </w:r>
      <w:r w:rsidR="0081788C" w:rsidRPr="00997AC1">
        <w:rPr>
          <w:rFonts w:ascii="Times New Roman" w:hAnsi="Times New Roman" w:cs="Times New Roman"/>
          <w:i/>
        </w:rPr>
        <w:t>«Артист».</w:t>
      </w:r>
    </w:p>
    <w:p w:rsidR="0081788C" w:rsidRPr="00997AC1" w:rsidRDefault="004D2F92" w:rsidP="00997AC1">
      <w:pPr>
        <w:ind w:firstLine="454"/>
        <w:jc w:val="both"/>
        <w:rPr>
          <w:rFonts w:ascii="Times New Roman" w:hAnsi="Times New Roman" w:cs="Times New Roman"/>
        </w:rPr>
      </w:pPr>
      <w:r w:rsidRPr="00997AC1">
        <w:rPr>
          <w:rFonts w:ascii="Times New Roman" w:hAnsi="Times New Roman" w:cs="Times New Roman"/>
        </w:rPr>
        <w:t xml:space="preserve">    </w:t>
      </w:r>
      <w:r w:rsidR="0081788C" w:rsidRPr="00997AC1">
        <w:rPr>
          <w:rFonts w:ascii="Times New Roman" w:hAnsi="Times New Roman" w:cs="Times New Roman"/>
        </w:rPr>
        <w:t xml:space="preserve"> Экзамен проводится в концертном зале или в условиях, приближенных к концертному залу.</w:t>
      </w:r>
    </w:p>
    <w:p w:rsidR="0081788C" w:rsidRPr="00997AC1" w:rsidRDefault="004D2F92" w:rsidP="00997AC1">
      <w:pPr>
        <w:jc w:val="both"/>
        <w:rPr>
          <w:rFonts w:ascii="Times New Roman" w:hAnsi="Times New Roman" w:cs="Times New Roman"/>
        </w:rPr>
      </w:pPr>
      <w:r w:rsidRPr="00997AC1">
        <w:rPr>
          <w:rFonts w:ascii="Times New Roman" w:hAnsi="Times New Roman" w:cs="Times New Roman"/>
        </w:rPr>
        <w:t xml:space="preserve">         </w:t>
      </w:r>
      <w:r w:rsidR="0081788C" w:rsidRPr="00997AC1">
        <w:rPr>
          <w:rFonts w:ascii="Times New Roman" w:hAnsi="Times New Roman" w:cs="Times New Roman"/>
        </w:rPr>
        <w:t>Варианты программ по классу ансамбля</w:t>
      </w:r>
    </w:p>
    <w:p w:rsidR="0081788C" w:rsidRPr="00997AC1" w:rsidRDefault="0081788C" w:rsidP="00997AC1">
      <w:pPr>
        <w:spacing w:line="360" w:lineRule="auto"/>
        <w:jc w:val="both"/>
        <w:rPr>
          <w:rFonts w:ascii="Times New Roman" w:hAnsi="Times New Roman" w:cs="Times New Roman"/>
        </w:rPr>
      </w:pPr>
      <w:r w:rsidRPr="00997AC1">
        <w:rPr>
          <w:rFonts w:ascii="Times New Roman" w:hAnsi="Times New Roman" w:cs="Times New Roman"/>
        </w:rPr>
        <w:t>1.</w:t>
      </w:r>
    </w:p>
    <w:p w:rsidR="0081788C" w:rsidRPr="00997AC1" w:rsidRDefault="0081788C" w:rsidP="00997AC1">
      <w:pPr>
        <w:spacing w:line="360" w:lineRule="auto"/>
        <w:jc w:val="both"/>
        <w:rPr>
          <w:rFonts w:ascii="Times New Roman" w:hAnsi="Times New Roman" w:cs="Times New Roman"/>
        </w:rPr>
      </w:pPr>
      <w:r w:rsidRPr="00997AC1">
        <w:rPr>
          <w:rFonts w:ascii="Times New Roman" w:hAnsi="Times New Roman" w:cs="Times New Roman"/>
        </w:rPr>
        <w:t xml:space="preserve">    Н. Поликарпов «Рябина» в обр. О. Глухова,   В. Азова  </w:t>
      </w:r>
    </w:p>
    <w:p w:rsidR="0081788C" w:rsidRPr="00997AC1" w:rsidRDefault="0081788C" w:rsidP="00997AC1">
      <w:pPr>
        <w:spacing w:line="360" w:lineRule="auto"/>
        <w:jc w:val="both"/>
        <w:rPr>
          <w:rFonts w:ascii="Times New Roman" w:hAnsi="Times New Roman" w:cs="Times New Roman"/>
        </w:rPr>
      </w:pPr>
      <w:r w:rsidRPr="00997AC1">
        <w:rPr>
          <w:rFonts w:ascii="Times New Roman" w:hAnsi="Times New Roman" w:cs="Times New Roman"/>
        </w:rPr>
        <w:t xml:space="preserve">    Н. Паганини «Венецианский карнавал» в обр. В. Яковлева  </w:t>
      </w:r>
    </w:p>
    <w:p w:rsidR="0081788C" w:rsidRPr="00997AC1" w:rsidRDefault="0081788C" w:rsidP="00997AC1">
      <w:pPr>
        <w:spacing w:line="360" w:lineRule="auto"/>
        <w:jc w:val="both"/>
        <w:rPr>
          <w:rFonts w:ascii="Times New Roman" w:hAnsi="Times New Roman" w:cs="Times New Roman"/>
        </w:rPr>
      </w:pPr>
      <w:r w:rsidRPr="00997AC1">
        <w:rPr>
          <w:rFonts w:ascii="Times New Roman" w:hAnsi="Times New Roman" w:cs="Times New Roman"/>
        </w:rPr>
        <w:t xml:space="preserve">2.  </w:t>
      </w:r>
    </w:p>
    <w:p w:rsidR="0081788C" w:rsidRPr="00997AC1" w:rsidRDefault="0081788C" w:rsidP="00997AC1">
      <w:pPr>
        <w:ind w:left="284" w:hanging="284"/>
        <w:jc w:val="both"/>
        <w:rPr>
          <w:rFonts w:ascii="Times New Roman" w:hAnsi="Times New Roman" w:cs="Times New Roman"/>
        </w:rPr>
      </w:pPr>
      <w:r w:rsidRPr="00997AC1">
        <w:rPr>
          <w:rFonts w:ascii="Times New Roman" w:hAnsi="Times New Roman" w:cs="Times New Roman"/>
        </w:rPr>
        <w:t xml:space="preserve">   С. Рахманинов «Итальянская полька» в обр. О. Глухова,  В. Азова  </w:t>
      </w:r>
    </w:p>
    <w:p w:rsidR="0081788C" w:rsidRPr="00997AC1" w:rsidRDefault="0081788C" w:rsidP="00997AC1">
      <w:pPr>
        <w:ind w:left="284" w:hanging="284"/>
        <w:jc w:val="both"/>
        <w:rPr>
          <w:rFonts w:ascii="Times New Roman" w:hAnsi="Times New Roman" w:cs="Times New Roman"/>
        </w:rPr>
      </w:pPr>
      <w:r w:rsidRPr="00997AC1">
        <w:rPr>
          <w:rFonts w:ascii="Times New Roman" w:hAnsi="Times New Roman" w:cs="Times New Roman"/>
        </w:rPr>
        <w:t xml:space="preserve">     Русские народные напевы в обр. Н. Ризоля  </w:t>
      </w:r>
    </w:p>
    <w:p w:rsidR="0081788C" w:rsidRPr="00997AC1" w:rsidRDefault="0081788C" w:rsidP="00997AC1">
      <w:pPr>
        <w:ind w:left="284" w:hanging="284"/>
        <w:jc w:val="both"/>
        <w:rPr>
          <w:rFonts w:ascii="Times New Roman" w:hAnsi="Times New Roman" w:cs="Times New Roman"/>
        </w:rPr>
      </w:pPr>
      <w:r w:rsidRPr="00997AC1">
        <w:rPr>
          <w:rFonts w:ascii="Times New Roman" w:hAnsi="Times New Roman" w:cs="Times New Roman"/>
        </w:rPr>
        <w:t>3.</w:t>
      </w:r>
    </w:p>
    <w:p w:rsidR="0081788C" w:rsidRPr="00997AC1" w:rsidRDefault="0081788C" w:rsidP="00997AC1">
      <w:pPr>
        <w:ind w:left="284" w:hanging="284"/>
        <w:jc w:val="both"/>
        <w:rPr>
          <w:rFonts w:ascii="Times New Roman" w:hAnsi="Times New Roman" w:cs="Times New Roman"/>
        </w:rPr>
      </w:pPr>
      <w:r w:rsidRPr="00997AC1">
        <w:rPr>
          <w:rFonts w:ascii="Times New Roman" w:hAnsi="Times New Roman" w:cs="Times New Roman"/>
        </w:rPr>
        <w:t xml:space="preserve">     «Я встретил вас» в обр. Н. Истратова  </w:t>
      </w:r>
    </w:p>
    <w:p w:rsidR="0081788C" w:rsidRPr="00997AC1" w:rsidRDefault="0081788C" w:rsidP="00997AC1">
      <w:pPr>
        <w:ind w:left="284" w:hanging="284"/>
        <w:jc w:val="both"/>
        <w:rPr>
          <w:rFonts w:ascii="Times New Roman" w:hAnsi="Times New Roman" w:cs="Times New Roman"/>
        </w:rPr>
      </w:pPr>
      <w:r w:rsidRPr="00997AC1">
        <w:rPr>
          <w:rFonts w:ascii="Times New Roman" w:hAnsi="Times New Roman" w:cs="Times New Roman"/>
        </w:rPr>
        <w:t xml:space="preserve">     И. Брамс «Венгерский танец № 5» в обр. О. Глухова,   В. Азова  </w:t>
      </w:r>
    </w:p>
    <w:p w:rsidR="0081788C" w:rsidRPr="00997AC1" w:rsidRDefault="0081788C" w:rsidP="00997AC1">
      <w:pPr>
        <w:jc w:val="both"/>
        <w:rPr>
          <w:rFonts w:ascii="Times New Roman" w:hAnsi="Times New Roman" w:cs="Times New Roman"/>
        </w:rPr>
      </w:pPr>
    </w:p>
    <w:p w:rsidR="00F61A81" w:rsidRPr="00997AC1" w:rsidRDefault="00F61A81" w:rsidP="00997AC1">
      <w:pPr>
        <w:pStyle w:val="10"/>
        <w:shd w:val="clear" w:color="auto" w:fill="auto"/>
        <w:spacing w:before="0" w:after="0" w:line="274" w:lineRule="exact"/>
        <w:ind w:firstLine="600"/>
        <w:rPr>
          <w:sz w:val="24"/>
          <w:szCs w:val="24"/>
        </w:rPr>
      </w:pPr>
      <w:bookmarkStart w:id="7" w:name="bookmark10"/>
      <w:r w:rsidRPr="00997AC1">
        <w:rPr>
          <w:rStyle w:val="1"/>
          <w:b/>
          <w:bCs/>
          <w:color w:val="000000"/>
          <w:sz w:val="24"/>
          <w:szCs w:val="24"/>
        </w:rPr>
        <w:t>Критерии оценки</w:t>
      </w:r>
      <w:bookmarkEnd w:id="7"/>
    </w:p>
    <w:p w:rsidR="00F61A81" w:rsidRPr="00997AC1" w:rsidRDefault="00F61A81" w:rsidP="00997AC1">
      <w:pPr>
        <w:pStyle w:val="210"/>
        <w:shd w:val="clear" w:color="auto" w:fill="auto"/>
        <w:ind w:firstLine="600"/>
        <w:jc w:val="both"/>
        <w:rPr>
          <w:sz w:val="24"/>
          <w:szCs w:val="24"/>
        </w:rPr>
      </w:pPr>
      <w:r w:rsidRPr="00997AC1">
        <w:rPr>
          <w:rStyle w:val="21"/>
          <w:color w:val="000000"/>
          <w:sz w:val="24"/>
          <w:szCs w:val="24"/>
        </w:rPr>
        <w:t>Перечень решаемых задач:</w:t>
      </w:r>
    </w:p>
    <w:p w:rsidR="00F61A81" w:rsidRPr="00997AC1" w:rsidRDefault="00F61A81" w:rsidP="00997AC1">
      <w:pPr>
        <w:pStyle w:val="210"/>
        <w:numPr>
          <w:ilvl w:val="0"/>
          <w:numId w:val="1"/>
        </w:numPr>
        <w:shd w:val="clear" w:color="auto" w:fill="auto"/>
        <w:tabs>
          <w:tab w:val="left" w:pos="250"/>
        </w:tabs>
        <w:ind w:firstLine="0"/>
        <w:jc w:val="both"/>
        <w:rPr>
          <w:sz w:val="24"/>
          <w:szCs w:val="24"/>
        </w:rPr>
      </w:pPr>
      <w:r w:rsidRPr="00997AC1">
        <w:rPr>
          <w:rStyle w:val="21"/>
          <w:color w:val="000000"/>
          <w:sz w:val="24"/>
          <w:szCs w:val="24"/>
        </w:rPr>
        <w:t>понимание драматургии произведения;</w:t>
      </w:r>
    </w:p>
    <w:p w:rsidR="00F61A81" w:rsidRPr="00997AC1" w:rsidRDefault="00F61A81" w:rsidP="00997AC1">
      <w:pPr>
        <w:pStyle w:val="210"/>
        <w:numPr>
          <w:ilvl w:val="0"/>
          <w:numId w:val="1"/>
        </w:numPr>
        <w:shd w:val="clear" w:color="auto" w:fill="auto"/>
        <w:tabs>
          <w:tab w:val="left" w:pos="250"/>
        </w:tabs>
        <w:ind w:firstLine="0"/>
        <w:jc w:val="both"/>
        <w:rPr>
          <w:sz w:val="24"/>
          <w:szCs w:val="24"/>
        </w:rPr>
      </w:pPr>
      <w:r w:rsidRPr="00997AC1">
        <w:rPr>
          <w:rStyle w:val="21"/>
          <w:color w:val="000000"/>
          <w:sz w:val="24"/>
          <w:szCs w:val="24"/>
        </w:rPr>
        <w:t>умение создать в ансамбле единый художественный образ;</w:t>
      </w:r>
      <w:r w:rsidRPr="00997AC1">
        <w:rPr>
          <w:sz w:val="24"/>
          <w:szCs w:val="24"/>
        </w:rPr>
        <w:t xml:space="preserve"> </w:t>
      </w:r>
    </w:p>
    <w:p w:rsidR="00F61A81" w:rsidRPr="00997AC1" w:rsidRDefault="00F61A81" w:rsidP="00997AC1">
      <w:pPr>
        <w:pStyle w:val="210"/>
        <w:numPr>
          <w:ilvl w:val="0"/>
          <w:numId w:val="1"/>
        </w:numPr>
        <w:shd w:val="clear" w:color="auto" w:fill="auto"/>
        <w:tabs>
          <w:tab w:val="left" w:pos="250"/>
        </w:tabs>
        <w:ind w:firstLine="0"/>
        <w:jc w:val="both"/>
        <w:rPr>
          <w:sz w:val="24"/>
          <w:szCs w:val="24"/>
        </w:rPr>
      </w:pPr>
      <w:r w:rsidRPr="00997AC1">
        <w:rPr>
          <w:rStyle w:val="21"/>
          <w:color w:val="000000"/>
          <w:sz w:val="24"/>
          <w:szCs w:val="24"/>
        </w:rPr>
        <w:t>умение слушать единство штрихов и динамики, ритмическая устойчивость</w:t>
      </w:r>
    </w:p>
    <w:p w:rsidR="00F61A81" w:rsidRPr="00997AC1" w:rsidRDefault="00F61A81" w:rsidP="00997AC1">
      <w:pPr>
        <w:pStyle w:val="210"/>
        <w:shd w:val="clear" w:color="auto" w:fill="auto"/>
        <w:ind w:firstLine="600"/>
        <w:jc w:val="both"/>
        <w:rPr>
          <w:sz w:val="24"/>
          <w:szCs w:val="24"/>
        </w:rPr>
      </w:pPr>
      <w:r w:rsidRPr="00997AC1">
        <w:rPr>
          <w:rStyle w:val="21"/>
          <w:color w:val="000000"/>
          <w:sz w:val="24"/>
          <w:szCs w:val="24"/>
        </w:rPr>
        <w:t>«</w:t>
      </w:r>
      <w:r w:rsidRPr="00997AC1">
        <w:rPr>
          <w:rStyle w:val="22"/>
          <w:color w:val="000000"/>
          <w:sz w:val="24"/>
          <w:szCs w:val="24"/>
        </w:rPr>
        <w:t>Отлично</w:t>
      </w:r>
      <w:r w:rsidRPr="00997AC1">
        <w:rPr>
          <w:rStyle w:val="21"/>
          <w:color w:val="000000"/>
          <w:sz w:val="24"/>
          <w:szCs w:val="24"/>
        </w:rPr>
        <w:t>» – оценивается выступление, которое можно назвать концертным. Участники ансамбля находят совместные образно-художественные решения, владеют навыками ансамблевого исполнительства, понимают стилистические особенности музыкального произведения, владеют богатством и разнообразием звуковой палитры.</w:t>
      </w:r>
    </w:p>
    <w:p w:rsidR="00F61A81" w:rsidRPr="00997AC1" w:rsidRDefault="00F61A81" w:rsidP="00997AC1">
      <w:pPr>
        <w:pStyle w:val="210"/>
        <w:shd w:val="clear" w:color="auto" w:fill="auto"/>
        <w:tabs>
          <w:tab w:val="left" w:pos="5026"/>
        </w:tabs>
        <w:ind w:firstLine="600"/>
        <w:jc w:val="both"/>
        <w:rPr>
          <w:sz w:val="24"/>
          <w:szCs w:val="24"/>
        </w:rPr>
      </w:pPr>
      <w:r w:rsidRPr="00997AC1">
        <w:rPr>
          <w:rStyle w:val="21"/>
          <w:color w:val="000000"/>
          <w:sz w:val="24"/>
          <w:szCs w:val="24"/>
        </w:rPr>
        <w:t>«</w:t>
      </w:r>
      <w:r w:rsidRPr="00997AC1">
        <w:rPr>
          <w:rStyle w:val="22"/>
          <w:color w:val="000000"/>
          <w:sz w:val="24"/>
          <w:szCs w:val="24"/>
        </w:rPr>
        <w:t>Хорошо</w:t>
      </w:r>
      <w:r w:rsidRPr="00997AC1">
        <w:rPr>
          <w:rStyle w:val="21"/>
          <w:color w:val="000000"/>
          <w:sz w:val="24"/>
          <w:szCs w:val="24"/>
        </w:rPr>
        <w:t>» – стабильное, осмысленное исполнение, наличие единства фразировки в ансамбле, идентичности исполнительских штрихов солистами, убедительная трактовка музыкального произведения, возможны небольшие технические и стилистические неточности.</w:t>
      </w:r>
    </w:p>
    <w:p w:rsidR="00F61A81" w:rsidRPr="00997AC1" w:rsidRDefault="00F61A81" w:rsidP="00997AC1">
      <w:pPr>
        <w:pStyle w:val="ac"/>
        <w:jc w:val="both"/>
        <w:rPr>
          <w:rStyle w:val="21"/>
        </w:rPr>
      </w:pPr>
      <w:r w:rsidRPr="00997AC1">
        <w:rPr>
          <w:rStyle w:val="21"/>
        </w:rPr>
        <w:tab/>
        <w:t>«</w:t>
      </w:r>
      <w:r w:rsidRPr="00997AC1">
        <w:rPr>
          <w:rStyle w:val="22"/>
        </w:rPr>
        <w:t>Удовлетворительно</w:t>
      </w:r>
      <w:r w:rsidRPr="00997AC1">
        <w:rPr>
          <w:rStyle w:val="21"/>
        </w:rPr>
        <w:t xml:space="preserve">» – выпускник демонстрирует однообразное исполнение, неточности штрихов и динамики, нестабильность исполнения, ограниченность художественных и технических возможностей при игре. </w:t>
      </w:r>
    </w:p>
    <w:p w:rsidR="00F61A81" w:rsidRPr="00997AC1" w:rsidRDefault="00F61A81" w:rsidP="00997AC1">
      <w:pPr>
        <w:pStyle w:val="ac"/>
        <w:jc w:val="both"/>
        <w:rPr>
          <w:rFonts w:ascii="Times New Roman" w:hAnsi="Times New Roman" w:cs="Times New Roman"/>
        </w:rPr>
      </w:pPr>
      <w:r w:rsidRPr="00997AC1">
        <w:rPr>
          <w:rStyle w:val="21"/>
        </w:rPr>
        <w:tab/>
        <w:t>«</w:t>
      </w:r>
      <w:r w:rsidRPr="00997AC1">
        <w:rPr>
          <w:rStyle w:val="21"/>
          <w:b/>
        </w:rPr>
        <w:t>Неудовлетворительно</w:t>
      </w:r>
      <w:r w:rsidRPr="00997AC1">
        <w:rPr>
          <w:rStyle w:val="21"/>
        </w:rPr>
        <w:t xml:space="preserve">» – </w:t>
      </w:r>
      <w:r w:rsidRPr="00997AC1">
        <w:rPr>
          <w:rFonts w:ascii="Times New Roman" w:hAnsi="Times New Roman" w:cs="Times New Roman"/>
        </w:rPr>
        <w:t>студент не демонстрирует знаний в области инструментального исполнительства: многочисленные неточности текста, штрихов и динамики;  то есть не компетентен в элементарных вопросах методики.</w:t>
      </w:r>
    </w:p>
    <w:p w:rsidR="00997AC1" w:rsidRDefault="00C117A0" w:rsidP="00997AC1">
      <w:pPr>
        <w:pStyle w:val="ac"/>
        <w:jc w:val="center"/>
        <w:rPr>
          <w:rStyle w:val="1"/>
          <w:b w:val="0"/>
          <w:bCs w:val="0"/>
        </w:rPr>
      </w:pPr>
      <w:bookmarkStart w:id="8" w:name="bookmark11"/>
      <w:r w:rsidRPr="00997AC1">
        <w:rPr>
          <w:rStyle w:val="1"/>
        </w:rPr>
        <w:t>Государственный экзамен по профессиональному модулю</w:t>
      </w:r>
    </w:p>
    <w:p w:rsidR="00C117A0" w:rsidRDefault="00C117A0" w:rsidP="00997AC1">
      <w:pPr>
        <w:pStyle w:val="ac"/>
        <w:jc w:val="center"/>
        <w:rPr>
          <w:rStyle w:val="1"/>
        </w:rPr>
      </w:pPr>
      <w:r w:rsidRPr="00997AC1">
        <w:rPr>
          <w:rStyle w:val="1"/>
        </w:rPr>
        <w:t>"Педагогическая деятельность"</w:t>
      </w:r>
      <w:bookmarkEnd w:id="8"/>
    </w:p>
    <w:p w:rsidR="00997AC1" w:rsidRPr="00997AC1" w:rsidRDefault="00997AC1" w:rsidP="00997AC1">
      <w:pPr>
        <w:pStyle w:val="ac"/>
        <w:jc w:val="center"/>
      </w:pPr>
    </w:p>
    <w:p w:rsidR="00C117A0" w:rsidRPr="00997AC1" w:rsidRDefault="00C117A0" w:rsidP="00997AC1">
      <w:pPr>
        <w:pStyle w:val="210"/>
        <w:shd w:val="clear" w:color="auto" w:fill="auto"/>
        <w:ind w:firstLine="580"/>
        <w:jc w:val="both"/>
        <w:rPr>
          <w:sz w:val="24"/>
          <w:szCs w:val="24"/>
        </w:rPr>
      </w:pPr>
      <w:r w:rsidRPr="00997AC1">
        <w:rPr>
          <w:rStyle w:val="21"/>
          <w:color w:val="000000"/>
          <w:sz w:val="24"/>
          <w:szCs w:val="24"/>
        </w:rPr>
        <w:t>Экзамен соответствует ПМ.02, в который входят М</w:t>
      </w:r>
      <w:r w:rsidRPr="00997AC1">
        <w:rPr>
          <w:rStyle w:val="25"/>
          <w:color w:val="000000"/>
          <w:sz w:val="24"/>
          <w:szCs w:val="24"/>
        </w:rPr>
        <w:t>Д</w:t>
      </w:r>
      <w:r w:rsidRPr="00997AC1">
        <w:rPr>
          <w:rStyle w:val="21"/>
          <w:color w:val="000000"/>
          <w:sz w:val="24"/>
          <w:szCs w:val="24"/>
        </w:rPr>
        <w:t>К 02.01 «Педагогические</w:t>
      </w:r>
      <w:r w:rsidR="00810348" w:rsidRPr="00997AC1">
        <w:rPr>
          <w:rStyle w:val="21"/>
          <w:color w:val="000000"/>
          <w:sz w:val="24"/>
          <w:szCs w:val="24"/>
        </w:rPr>
        <w:t xml:space="preserve"> </w:t>
      </w:r>
      <w:r w:rsidRPr="00997AC1">
        <w:rPr>
          <w:rStyle w:val="21"/>
          <w:color w:val="000000"/>
          <w:sz w:val="24"/>
          <w:szCs w:val="24"/>
        </w:rPr>
        <w:lastRenderedPageBreak/>
        <w:t>основы преподавания творческих дисциплин» и М</w:t>
      </w:r>
      <w:r w:rsidRPr="00997AC1">
        <w:rPr>
          <w:rStyle w:val="25"/>
          <w:color w:val="000000"/>
          <w:sz w:val="24"/>
          <w:szCs w:val="24"/>
        </w:rPr>
        <w:t>Д</w:t>
      </w:r>
      <w:r w:rsidR="00997AC1">
        <w:rPr>
          <w:rStyle w:val="21"/>
          <w:color w:val="000000"/>
          <w:sz w:val="24"/>
          <w:szCs w:val="24"/>
        </w:rPr>
        <w:t>К 02.02</w:t>
      </w:r>
      <w:r w:rsidRPr="00997AC1">
        <w:rPr>
          <w:rStyle w:val="21"/>
          <w:color w:val="000000"/>
          <w:sz w:val="24"/>
          <w:szCs w:val="24"/>
        </w:rPr>
        <w:t xml:space="preserve"> «Учебно-методическое</w:t>
      </w:r>
      <w:r w:rsidR="00810348" w:rsidRPr="00997AC1">
        <w:rPr>
          <w:rStyle w:val="21"/>
          <w:color w:val="000000"/>
          <w:sz w:val="24"/>
          <w:szCs w:val="24"/>
        </w:rPr>
        <w:t xml:space="preserve"> </w:t>
      </w:r>
      <w:r w:rsidRPr="00997AC1">
        <w:rPr>
          <w:rStyle w:val="21"/>
          <w:color w:val="000000"/>
          <w:sz w:val="24"/>
          <w:szCs w:val="24"/>
        </w:rPr>
        <w:t>обеспечение учебного процесса», и направлен на выявление готовности выпускника к</w:t>
      </w:r>
      <w:r w:rsidR="00810348" w:rsidRPr="00997AC1">
        <w:rPr>
          <w:rStyle w:val="21"/>
          <w:color w:val="000000"/>
          <w:sz w:val="24"/>
          <w:szCs w:val="24"/>
        </w:rPr>
        <w:t xml:space="preserve"> </w:t>
      </w:r>
      <w:r w:rsidRPr="00997AC1">
        <w:rPr>
          <w:rStyle w:val="21"/>
          <w:color w:val="000000"/>
          <w:sz w:val="24"/>
          <w:szCs w:val="24"/>
        </w:rPr>
        <w:t>педагогической деятельности.</w:t>
      </w:r>
    </w:p>
    <w:p w:rsidR="00C117A0" w:rsidRPr="00997AC1" w:rsidRDefault="00C117A0" w:rsidP="00997AC1">
      <w:pPr>
        <w:pStyle w:val="210"/>
        <w:shd w:val="clear" w:color="auto" w:fill="auto"/>
        <w:ind w:firstLine="580"/>
        <w:jc w:val="both"/>
        <w:rPr>
          <w:sz w:val="24"/>
          <w:szCs w:val="24"/>
        </w:rPr>
      </w:pPr>
      <w:r w:rsidRPr="00997AC1">
        <w:rPr>
          <w:rStyle w:val="21"/>
          <w:color w:val="000000"/>
          <w:sz w:val="24"/>
          <w:szCs w:val="24"/>
        </w:rPr>
        <w:t>Конкретная структура экзамена определяется предметно-цикловой комиссией с</w:t>
      </w:r>
      <w:r w:rsidR="00810348" w:rsidRPr="00997AC1">
        <w:rPr>
          <w:rStyle w:val="21"/>
          <w:color w:val="000000"/>
          <w:sz w:val="24"/>
          <w:szCs w:val="24"/>
        </w:rPr>
        <w:t xml:space="preserve"> </w:t>
      </w:r>
      <w:r w:rsidRPr="00997AC1">
        <w:rPr>
          <w:rStyle w:val="21"/>
          <w:color w:val="000000"/>
          <w:sz w:val="24"/>
          <w:szCs w:val="24"/>
        </w:rPr>
        <w:t>учетом того, теоретические вопросы, практические задания и профессиональные задачи</w:t>
      </w:r>
      <w:r w:rsidR="00810348" w:rsidRPr="00997AC1">
        <w:rPr>
          <w:rStyle w:val="21"/>
          <w:color w:val="000000"/>
          <w:sz w:val="24"/>
          <w:szCs w:val="24"/>
        </w:rPr>
        <w:t xml:space="preserve"> </w:t>
      </w:r>
      <w:r w:rsidRPr="00997AC1">
        <w:rPr>
          <w:rStyle w:val="21"/>
          <w:color w:val="000000"/>
          <w:sz w:val="24"/>
          <w:szCs w:val="24"/>
        </w:rPr>
        <w:t>должны иметь комплексный (интегрированный) характер.</w:t>
      </w:r>
    </w:p>
    <w:p w:rsidR="00C117A0" w:rsidRPr="00997AC1" w:rsidRDefault="00C117A0" w:rsidP="00997AC1">
      <w:pPr>
        <w:pStyle w:val="210"/>
        <w:shd w:val="clear" w:color="auto" w:fill="auto"/>
        <w:ind w:firstLine="600"/>
        <w:jc w:val="both"/>
        <w:rPr>
          <w:sz w:val="24"/>
          <w:szCs w:val="24"/>
        </w:rPr>
      </w:pPr>
      <w:r w:rsidRPr="00997AC1">
        <w:rPr>
          <w:rStyle w:val="21"/>
          <w:color w:val="000000"/>
          <w:sz w:val="24"/>
          <w:szCs w:val="24"/>
        </w:rPr>
        <w:t>Решением предметно-цикловой комиссии «Инструменты народного оркестра» выбрана структура</w:t>
      </w:r>
      <w:r w:rsidR="00810348" w:rsidRPr="00997AC1">
        <w:rPr>
          <w:rStyle w:val="21"/>
          <w:color w:val="000000"/>
          <w:sz w:val="24"/>
          <w:szCs w:val="24"/>
        </w:rPr>
        <w:t xml:space="preserve"> </w:t>
      </w:r>
      <w:r w:rsidRPr="00997AC1">
        <w:rPr>
          <w:rStyle w:val="21"/>
          <w:color w:val="000000"/>
          <w:sz w:val="24"/>
          <w:szCs w:val="24"/>
        </w:rPr>
        <w:t>экзамена по «Педагогической подготовке» - ответ по экзаменационным билетам.</w:t>
      </w:r>
    </w:p>
    <w:p w:rsidR="00C117A0" w:rsidRPr="00997AC1" w:rsidRDefault="00C117A0" w:rsidP="00997AC1">
      <w:pPr>
        <w:pStyle w:val="210"/>
        <w:shd w:val="clear" w:color="auto" w:fill="auto"/>
        <w:ind w:left="600" w:firstLine="0"/>
        <w:jc w:val="both"/>
        <w:rPr>
          <w:sz w:val="24"/>
          <w:szCs w:val="24"/>
        </w:rPr>
      </w:pPr>
      <w:r w:rsidRPr="00997AC1">
        <w:rPr>
          <w:rStyle w:val="21"/>
          <w:color w:val="000000"/>
          <w:sz w:val="24"/>
          <w:szCs w:val="24"/>
        </w:rPr>
        <w:t>В каждый билет входят вопросы по</w:t>
      </w:r>
    </w:p>
    <w:p w:rsidR="00C117A0" w:rsidRPr="00997AC1" w:rsidRDefault="00C117A0" w:rsidP="00997AC1">
      <w:pPr>
        <w:pStyle w:val="210"/>
        <w:numPr>
          <w:ilvl w:val="0"/>
          <w:numId w:val="1"/>
        </w:numPr>
        <w:shd w:val="clear" w:color="auto" w:fill="auto"/>
        <w:tabs>
          <w:tab w:val="left" w:pos="862"/>
        </w:tabs>
        <w:ind w:left="600" w:firstLine="0"/>
        <w:jc w:val="both"/>
        <w:rPr>
          <w:sz w:val="24"/>
          <w:szCs w:val="24"/>
        </w:rPr>
      </w:pPr>
      <w:r w:rsidRPr="00997AC1">
        <w:rPr>
          <w:rStyle w:val="21"/>
          <w:color w:val="000000"/>
          <w:sz w:val="24"/>
          <w:szCs w:val="24"/>
        </w:rPr>
        <w:t>Психологии</w:t>
      </w:r>
    </w:p>
    <w:p w:rsidR="00C117A0" w:rsidRPr="00997AC1" w:rsidRDefault="00C117A0" w:rsidP="00997AC1">
      <w:pPr>
        <w:pStyle w:val="210"/>
        <w:numPr>
          <w:ilvl w:val="0"/>
          <w:numId w:val="1"/>
        </w:numPr>
        <w:shd w:val="clear" w:color="auto" w:fill="auto"/>
        <w:tabs>
          <w:tab w:val="left" w:pos="862"/>
        </w:tabs>
        <w:ind w:left="600" w:firstLine="0"/>
        <w:jc w:val="both"/>
        <w:rPr>
          <w:sz w:val="24"/>
          <w:szCs w:val="24"/>
        </w:rPr>
      </w:pPr>
      <w:r w:rsidRPr="00997AC1">
        <w:rPr>
          <w:rStyle w:val="21"/>
          <w:color w:val="000000"/>
          <w:sz w:val="24"/>
          <w:szCs w:val="24"/>
        </w:rPr>
        <w:t>Педагогике</w:t>
      </w:r>
    </w:p>
    <w:p w:rsidR="00C117A0" w:rsidRPr="00997AC1" w:rsidRDefault="00C117A0" w:rsidP="00997AC1">
      <w:pPr>
        <w:pStyle w:val="210"/>
        <w:numPr>
          <w:ilvl w:val="0"/>
          <w:numId w:val="1"/>
        </w:numPr>
        <w:shd w:val="clear" w:color="auto" w:fill="auto"/>
        <w:tabs>
          <w:tab w:val="left" w:pos="862"/>
        </w:tabs>
        <w:ind w:left="600" w:firstLine="0"/>
        <w:jc w:val="both"/>
        <w:rPr>
          <w:sz w:val="24"/>
          <w:szCs w:val="24"/>
        </w:rPr>
      </w:pPr>
      <w:r w:rsidRPr="00997AC1">
        <w:rPr>
          <w:rStyle w:val="21"/>
          <w:color w:val="000000"/>
          <w:sz w:val="24"/>
          <w:szCs w:val="24"/>
        </w:rPr>
        <w:t>Методике преподавания игры на инструменте.</w:t>
      </w:r>
    </w:p>
    <w:p w:rsidR="00C117A0" w:rsidRPr="00997AC1" w:rsidRDefault="00C117A0" w:rsidP="00997AC1">
      <w:pPr>
        <w:pStyle w:val="210"/>
        <w:numPr>
          <w:ilvl w:val="0"/>
          <w:numId w:val="1"/>
        </w:numPr>
        <w:shd w:val="clear" w:color="auto" w:fill="auto"/>
        <w:tabs>
          <w:tab w:val="left" w:pos="862"/>
        </w:tabs>
        <w:spacing w:after="240"/>
        <w:ind w:left="600" w:firstLine="0"/>
        <w:jc w:val="both"/>
        <w:rPr>
          <w:sz w:val="24"/>
          <w:szCs w:val="24"/>
        </w:rPr>
      </w:pPr>
      <w:r w:rsidRPr="00997AC1">
        <w:rPr>
          <w:rStyle w:val="21"/>
          <w:color w:val="000000"/>
          <w:sz w:val="24"/>
          <w:szCs w:val="24"/>
        </w:rPr>
        <w:t>Методический анализ произведения</w:t>
      </w:r>
    </w:p>
    <w:p w:rsidR="00C117A0" w:rsidRPr="00997AC1" w:rsidRDefault="00C117A0" w:rsidP="00997AC1">
      <w:pPr>
        <w:pStyle w:val="210"/>
        <w:shd w:val="clear" w:color="auto" w:fill="auto"/>
        <w:ind w:firstLine="600"/>
        <w:jc w:val="both"/>
        <w:rPr>
          <w:sz w:val="24"/>
          <w:szCs w:val="24"/>
        </w:rPr>
      </w:pPr>
      <w:r w:rsidRPr="00997AC1">
        <w:rPr>
          <w:rStyle w:val="21"/>
          <w:color w:val="000000"/>
          <w:sz w:val="24"/>
          <w:szCs w:val="24"/>
        </w:rPr>
        <w:t>Билеты утверждаются на заседании ПЦК не позднее чем за 1 месяц до экзамена.</w:t>
      </w:r>
      <w:r w:rsidR="00810348" w:rsidRPr="00997AC1">
        <w:rPr>
          <w:rStyle w:val="21"/>
          <w:color w:val="000000"/>
          <w:sz w:val="24"/>
          <w:szCs w:val="24"/>
        </w:rPr>
        <w:t xml:space="preserve"> </w:t>
      </w:r>
      <w:r w:rsidRPr="00997AC1">
        <w:rPr>
          <w:rStyle w:val="21"/>
          <w:color w:val="000000"/>
          <w:sz w:val="24"/>
          <w:szCs w:val="24"/>
        </w:rPr>
        <w:t>Объем времени на подготовку и проведение итогового экзамена по педагогической подготовке:</w:t>
      </w:r>
    </w:p>
    <w:p w:rsidR="00C117A0" w:rsidRPr="00997AC1" w:rsidRDefault="00C117A0" w:rsidP="00997AC1">
      <w:pPr>
        <w:pStyle w:val="210"/>
        <w:shd w:val="clear" w:color="auto" w:fill="auto"/>
        <w:ind w:left="600" w:firstLine="0"/>
        <w:jc w:val="both"/>
        <w:rPr>
          <w:sz w:val="24"/>
          <w:szCs w:val="24"/>
        </w:rPr>
      </w:pPr>
      <w:r w:rsidRPr="00997AC1">
        <w:rPr>
          <w:rStyle w:val="21"/>
          <w:color w:val="000000"/>
          <w:sz w:val="24"/>
          <w:szCs w:val="24"/>
        </w:rPr>
        <w:t>Не менее 30 мин. на подготовку по билету;</w:t>
      </w:r>
    </w:p>
    <w:p w:rsidR="00997AC1" w:rsidRDefault="00C117A0" w:rsidP="00997AC1">
      <w:pPr>
        <w:pStyle w:val="210"/>
        <w:shd w:val="clear" w:color="auto" w:fill="auto"/>
        <w:ind w:left="600" w:right="991" w:firstLine="0"/>
        <w:jc w:val="both"/>
        <w:rPr>
          <w:rStyle w:val="21"/>
          <w:color w:val="000000"/>
          <w:sz w:val="24"/>
          <w:szCs w:val="24"/>
        </w:rPr>
      </w:pPr>
      <w:r w:rsidRPr="00997AC1">
        <w:rPr>
          <w:rStyle w:val="21"/>
          <w:color w:val="000000"/>
          <w:sz w:val="24"/>
          <w:szCs w:val="24"/>
        </w:rPr>
        <w:t>10-15 мин. на ответ по билету</w:t>
      </w:r>
      <w:r w:rsidR="00997AC1">
        <w:rPr>
          <w:rStyle w:val="21"/>
          <w:color w:val="000000"/>
          <w:sz w:val="24"/>
          <w:szCs w:val="24"/>
        </w:rPr>
        <w:t xml:space="preserve">. </w:t>
      </w:r>
    </w:p>
    <w:p w:rsidR="00C117A0" w:rsidRPr="00997AC1" w:rsidRDefault="00C117A0" w:rsidP="00997AC1">
      <w:pPr>
        <w:pStyle w:val="210"/>
        <w:shd w:val="clear" w:color="auto" w:fill="auto"/>
        <w:ind w:left="600" w:right="991" w:firstLine="0"/>
        <w:jc w:val="both"/>
        <w:rPr>
          <w:rStyle w:val="21"/>
          <w:color w:val="000000"/>
          <w:sz w:val="24"/>
          <w:szCs w:val="24"/>
        </w:rPr>
      </w:pPr>
      <w:r w:rsidRPr="00997AC1">
        <w:rPr>
          <w:rStyle w:val="21"/>
          <w:color w:val="000000"/>
          <w:sz w:val="24"/>
          <w:szCs w:val="24"/>
        </w:rPr>
        <w:t>Необходимые экзаменационные материалы : нотные материалы по темам, включенным в</w:t>
      </w:r>
      <w:r w:rsidR="00810348" w:rsidRPr="00997AC1">
        <w:rPr>
          <w:rStyle w:val="21"/>
          <w:color w:val="000000"/>
          <w:sz w:val="24"/>
          <w:szCs w:val="24"/>
        </w:rPr>
        <w:t xml:space="preserve"> </w:t>
      </w:r>
      <w:r w:rsidRPr="00997AC1">
        <w:rPr>
          <w:rStyle w:val="21"/>
          <w:color w:val="000000"/>
          <w:sz w:val="24"/>
          <w:szCs w:val="24"/>
        </w:rPr>
        <w:t xml:space="preserve"> экзаменационные билеты</w:t>
      </w:r>
    </w:p>
    <w:p w:rsidR="00C117A0" w:rsidRPr="00997AC1" w:rsidRDefault="00C117A0" w:rsidP="00997AC1">
      <w:pPr>
        <w:jc w:val="both"/>
        <w:rPr>
          <w:rFonts w:ascii="Times New Roman" w:hAnsi="Times New Roman" w:cs="Times New Roman"/>
        </w:rPr>
      </w:pPr>
    </w:p>
    <w:p w:rsidR="00810348" w:rsidRPr="00997AC1" w:rsidRDefault="00C117A0" w:rsidP="00997AC1">
      <w:pPr>
        <w:pStyle w:val="10"/>
        <w:shd w:val="clear" w:color="auto" w:fill="auto"/>
        <w:spacing w:after="52" w:line="278" w:lineRule="exact"/>
        <w:ind w:firstLine="600"/>
        <w:rPr>
          <w:rStyle w:val="1"/>
          <w:b/>
          <w:bCs/>
          <w:color w:val="000000"/>
          <w:sz w:val="24"/>
          <w:szCs w:val="24"/>
        </w:rPr>
      </w:pPr>
      <w:bookmarkStart w:id="9" w:name="bookmark12"/>
      <w:r w:rsidRPr="00997AC1">
        <w:rPr>
          <w:rStyle w:val="1"/>
          <w:b/>
          <w:bCs/>
          <w:color w:val="000000"/>
          <w:sz w:val="24"/>
          <w:szCs w:val="24"/>
        </w:rPr>
        <w:t>Примерный перечень теоретических вопросов</w:t>
      </w:r>
    </w:p>
    <w:p w:rsidR="00C117A0" w:rsidRPr="00997AC1" w:rsidRDefault="00C117A0" w:rsidP="00997AC1">
      <w:pPr>
        <w:pStyle w:val="ac"/>
        <w:jc w:val="both"/>
        <w:rPr>
          <w:rFonts w:ascii="Times New Roman" w:hAnsi="Times New Roman" w:cs="Times New Roman"/>
        </w:rPr>
      </w:pPr>
      <w:r w:rsidRPr="00997AC1">
        <w:rPr>
          <w:rStyle w:val="1"/>
          <w:b w:val="0"/>
          <w:bCs w:val="0"/>
        </w:rPr>
        <w:t xml:space="preserve"> «Методика преподавания игре на инструменте»</w:t>
      </w:r>
      <w:bookmarkEnd w:id="9"/>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 xml:space="preserve">1. </w:t>
      </w:r>
      <w:r w:rsidR="00C117A0" w:rsidRPr="00997AC1">
        <w:rPr>
          <w:rFonts w:ascii="Times New Roman" w:hAnsi="Times New Roman" w:cs="Times New Roman"/>
        </w:rPr>
        <w:t xml:space="preserve"> Развитие технических навыков учащихся на материале гамм, упражнений, этюдов.</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 xml:space="preserve">2. </w:t>
      </w:r>
      <w:r w:rsidR="00C117A0" w:rsidRPr="00997AC1">
        <w:rPr>
          <w:rFonts w:ascii="Times New Roman" w:hAnsi="Times New Roman" w:cs="Times New Roman"/>
        </w:rPr>
        <w:t>Основные этапы работы над музыкальным произведением.</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 xml:space="preserve">3. </w:t>
      </w:r>
      <w:r w:rsidR="00C117A0" w:rsidRPr="00997AC1">
        <w:rPr>
          <w:rFonts w:ascii="Times New Roman" w:hAnsi="Times New Roman" w:cs="Times New Roman"/>
        </w:rPr>
        <w:t>Основные принципы аппликатуры. Воспитание аппликатурной дисциплины.</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 xml:space="preserve">4. </w:t>
      </w:r>
      <w:r w:rsidR="00C117A0" w:rsidRPr="00997AC1">
        <w:rPr>
          <w:rFonts w:ascii="Times New Roman" w:hAnsi="Times New Roman" w:cs="Times New Roman"/>
        </w:rPr>
        <w:t>Развитие навыков чтения нот с листа, транспонирования, подбора по слуху.</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5</w:t>
      </w:r>
      <w:r w:rsidR="00C117A0" w:rsidRPr="00997AC1">
        <w:rPr>
          <w:rFonts w:ascii="Times New Roman" w:hAnsi="Times New Roman" w:cs="Times New Roman"/>
        </w:rPr>
        <w:t>.  Работа с учениками старших классов. Влияние возрастных особенностей на учебный процесс.</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 xml:space="preserve">6. </w:t>
      </w:r>
      <w:r w:rsidR="00C117A0" w:rsidRPr="00997AC1">
        <w:rPr>
          <w:rFonts w:ascii="Times New Roman" w:hAnsi="Times New Roman" w:cs="Times New Roman"/>
        </w:rPr>
        <w:t>Основные принципы обучения в классе специального инструмента.</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7</w:t>
      </w:r>
      <w:r w:rsidR="00C117A0" w:rsidRPr="00997AC1">
        <w:rPr>
          <w:rFonts w:ascii="Times New Roman" w:hAnsi="Times New Roman" w:cs="Times New Roman"/>
        </w:rPr>
        <w:t>. Развитие музыкальных способностей учащихся в классе специального инструмента.</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 xml:space="preserve">8. </w:t>
      </w:r>
      <w:r w:rsidR="00C117A0" w:rsidRPr="00997AC1">
        <w:rPr>
          <w:rFonts w:ascii="Times New Roman" w:hAnsi="Times New Roman" w:cs="Times New Roman"/>
        </w:rPr>
        <w:t>Проведение первых уроков с начинающими: знакомство с инструментом, развитие начальных игровых навыков.</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 xml:space="preserve">9. </w:t>
      </w:r>
      <w:r w:rsidR="00C117A0" w:rsidRPr="00997AC1">
        <w:rPr>
          <w:rFonts w:ascii="Times New Roman" w:hAnsi="Times New Roman" w:cs="Times New Roman"/>
        </w:rPr>
        <w:t xml:space="preserve"> Работа с учениками младших классов ДМШ. Учет индивидуальных особенностей физического развития ученика.</w:t>
      </w:r>
    </w:p>
    <w:p w:rsidR="00C117A0" w:rsidRPr="00997AC1" w:rsidRDefault="00195A09" w:rsidP="00997AC1">
      <w:pPr>
        <w:pStyle w:val="ac"/>
        <w:jc w:val="both"/>
        <w:rPr>
          <w:rFonts w:ascii="Times New Roman" w:hAnsi="Times New Roman" w:cs="Times New Roman"/>
        </w:rPr>
      </w:pPr>
      <w:r w:rsidRPr="00997AC1">
        <w:rPr>
          <w:rFonts w:ascii="Times New Roman" w:hAnsi="Times New Roman" w:cs="Times New Roman"/>
        </w:rPr>
        <w:t xml:space="preserve">10. </w:t>
      </w:r>
      <w:r w:rsidR="00C117A0" w:rsidRPr="00997AC1">
        <w:rPr>
          <w:rFonts w:ascii="Times New Roman" w:hAnsi="Times New Roman" w:cs="Times New Roman"/>
        </w:rPr>
        <w:t>Программные требования и индивидуальный подход.</w:t>
      </w:r>
      <w:r w:rsidR="00262828" w:rsidRPr="00997AC1">
        <w:rPr>
          <w:rFonts w:ascii="Times New Roman" w:hAnsi="Times New Roman" w:cs="Times New Roman"/>
        </w:rPr>
        <w:t xml:space="preserve">  </w:t>
      </w:r>
      <w:r w:rsidR="00C117A0" w:rsidRPr="00997AC1">
        <w:rPr>
          <w:rFonts w:ascii="Times New Roman" w:hAnsi="Times New Roman" w:cs="Times New Roman"/>
        </w:rPr>
        <w:t>Составление индивидуального плана, учёт успеваемости.</w:t>
      </w:r>
    </w:p>
    <w:p w:rsidR="00C117A0" w:rsidRPr="00997AC1" w:rsidRDefault="00C117A0" w:rsidP="00997AC1">
      <w:pPr>
        <w:pStyle w:val="ac"/>
        <w:jc w:val="both"/>
        <w:rPr>
          <w:rFonts w:ascii="Times New Roman" w:hAnsi="Times New Roman" w:cs="Times New Roman"/>
          <w:color w:val="FF0000"/>
        </w:rPr>
      </w:pPr>
    </w:p>
    <w:p w:rsidR="00C117A0" w:rsidRPr="00997AC1" w:rsidRDefault="00C117A0" w:rsidP="00997AC1">
      <w:pPr>
        <w:pStyle w:val="10"/>
        <w:shd w:val="clear" w:color="auto" w:fill="auto"/>
        <w:spacing w:line="274" w:lineRule="exact"/>
        <w:ind w:firstLine="600"/>
        <w:rPr>
          <w:sz w:val="24"/>
          <w:szCs w:val="24"/>
        </w:rPr>
      </w:pPr>
      <w:bookmarkStart w:id="10" w:name="bookmark13"/>
      <w:r w:rsidRPr="00997AC1">
        <w:rPr>
          <w:rStyle w:val="1"/>
          <w:b/>
          <w:bCs/>
          <w:color w:val="000000"/>
          <w:sz w:val="24"/>
          <w:szCs w:val="24"/>
        </w:rPr>
        <w:t>Перечень теоретических вопросов «Педагогические основы преподавания</w:t>
      </w:r>
      <w:r w:rsidR="00810348" w:rsidRPr="00997AC1">
        <w:rPr>
          <w:rStyle w:val="1"/>
          <w:b/>
          <w:bCs/>
          <w:color w:val="000000"/>
          <w:sz w:val="24"/>
          <w:szCs w:val="24"/>
        </w:rPr>
        <w:t xml:space="preserve"> </w:t>
      </w:r>
      <w:r w:rsidRPr="00997AC1">
        <w:rPr>
          <w:rStyle w:val="1"/>
          <w:b/>
          <w:bCs/>
          <w:color w:val="000000"/>
          <w:sz w:val="24"/>
          <w:szCs w:val="24"/>
        </w:rPr>
        <w:t>творческих дисциплин»</w:t>
      </w:r>
      <w:bookmarkEnd w:id="10"/>
    </w:p>
    <w:p w:rsidR="00C117A0" w:rsidRPr="00997AC1" w:rsidRDefault="00C117A0" w:rsidP="00997AC1">
      <w:pPr>
        <w:pStyle w:val="10"/>
        <w:shd w:val="clear" w:color="auto" w:fill="auto"/>
        <w:spacing w:after="196" w:line="240" w:lineRule="exact"/>
        <w:ind w:right="20" w:firstLine="0"/>
        <w:rPr>
          <w:sz w:val="24"/>
          <w:szCs w:val="24"/>
        </w:rPr>
      </w:pPr>
      <w:bookmarkStart w:id="11" w:name="bookmark14"/>
      <w:r w:rsidRPr="00997AC1">
        <w:rPr>
          <w:rStyle w:val="1"/>
          <w:b/>
          <w:bCs/>
          <w:color w:val="000000"/>
          <w:sz w:val="24"/>
          <w:szCs w:val="24"/>
        </w:rPr>
        <w:t>Основы педагогики</w:t>
      </w:r>
      <w:bookmarkEnd w:id="11"/>
    </w:p>
    <w:p w:rsidR="00C117A0" w:rsidRPr="00997AC1" w:rsidRDefault="00C117A0" w:rsidP="00997AC1">
      <w:pPr>
        <w:pStyle w:val="210"/>
        <w:numPr>
          <w:ilvl w:val="0"/>
          <w:numId w:val="7"/>
        </w:numPr>
        <w:shd w:val="clear" w:color="auto" w:fill="auto"/>
        <w:tabs>
          <w:tab w:val="left" w:pos="732"/>
        </w:tabs>
        <w:ind w:left="400" w:firstLine="0"/>
        <w:jc w:val="both"/>
        <w:rPr>
          <w:sz w:val="24"/>
          <w:szCs w:val="24"/>
        </w:rPr>
      </w:pPr>
      <w:r w:rsidRPr="00997AC1">
        <w:rPr>
          <w:rStyle w:val="21"/>
          <w:color w:val="000000"/>
          <w:sz w:val="24"/>
          <w:szCs w:val="24"/>
        </w:rPr>
        <w:t>Связь педагогики с другими науками.</w:t>
      </w:r>
    </w:p>
    <w:p w:rsidR="00C117A0" w:rsidRPr="00997AC1" w:rsidRDefault="00C117A0" w:rsidP="00997AC1">
      <w:pPr>
        <w:pStyle w:val="210"/>
        <w:numPr>
          <w:ilvl w:val="0"/>
          <w:numId w:val="7"/>
        </w:numPr>
        <w:shd w:val="clear" w:color="auto" w:fill="auto"/>
        <w:tabs>
          <w:tab w:val="left" w:pos="754"/>
        </w:tabs>
        <w:ind w:left="400" w:firstLine="0"/>
        <w:jc w:val="both"/>
        <w:rPr>
          <w:sz w:val="24"/>
          <w:szCs w:val="24"/>
        </w:rPr>
      </w:pPr>
      <w:r w:rsidRPr="00997AC1">
        <w:rPr>
          <w:rStyle w:val="21"/>
          <w:color w:val="000000"/>
          <w:sz w:val="24"/>
          <w:szCs w:val="24"/>
        </w:rPr>
        <w:t>Урок - основная форма организации учебного процесса.</w:t>
      </w:r>
    </w:p>
    <w:p w:rsidR="00C117A0" w:rsidRPr="00997AC1" w:rsidRDefault="00C117A0" w:rsidP="00997AC1">
      <w:pPr>
        <w:pStyle w:val="210"/>
        <w:numPr>
          <w:ilvl w:val="0"/>
          <w:numId w:val="7"/>
        </w:numPr>
        <w:shd w:val="clear" w:color="auto" w:fill="auto"/>
        <w:tabs>
          <w:tab w:val="left" w:pos="754"/>
        </w:tabs>
        <w:ind w:left="400" w:firstLine="0"/>
        <w:jc w:val="both"/>
        <w:rPr>
          <w:sz w:val="24"/>
          <w:szCs w:val="24"/>
        </w:rPr>
      </w:pPr>
      <w:r w:rsidRPr="00997AC1">
        <w:rPr>
          <w:rStyle w:val="21"/>
          <w:color w:val="000000"/>
          <w:sz w:val="24"/>
          <w:szCs w:val="24"/>
        </w:rPr>
        <w:t>Предмет педагогики. Развитие и становление педагогики.</w:t>
      </w:r>
    </w:p>
    <w:p w:rsidR="00C117A0" w:rsidRPr="00997AC1" w:rsidRDefault="00C117A0" w:rsidP="00997AC1">
      <w:pPr>
        <w:pStyle w:val="210"/>
        <w:numPr>
          <w:ilvl w:val="0"/>
          <w:numId w:val="7"/>
        </w:numPr>
        <w:shd w:val="clear" w:color="auto" w:fill="auto"/>
        <w:tabs>
          <w:tab w:val="left" w:pos="754"/>
        </w:tabs>
        <w:ind w:left="400" w:firstLine="0"/>
        <w:jc w:val="both"/>
        <w:rPr>
          <w:sz w:val="24"/>
          <w:szCs w:val="24"/>
        </w:rPr>
      </w:pPr>
      <w:r w:rsidRPr="00997AC1">
        <w:rPr>
          <w:rStyle w:val="21"/>
          <w:color w:val="000000"/>
          <w:sz w:val="24"/>
          <w:szCs w:val="24"/>
        </w:rPr>
        <w:t>Личность учителя.</w:t>
      </w:r>
    </w:p>
    <w:p w:rsidR="00C117A0" w:rsidRPr="00997AC1" w:rsidRDefault="00C117A0" w:rsidP="00997AC1">
      <w:pPr>
        <w:pStyle w:val="210"/>
        <w:numPr>
          <w:ilvl w:val="0"/>
          <w:numId w:val="7"/>
        </w:numPr>
        <w:shd w:val="clear" w:color="auto" w:fill="auto"/>
        <w:tabs>
          <w:tab w:val="left" w:pos="754"/>
        </w:tabs>
        <w:ind w:left="400" w:firstLine="0"/>
        <w:jc w:val="both"/>
        <w:rPr>
          <w:sz w:val="24"/>
          <w:szCs w:val="24"/>
        </w:rPr>
      </w:pPr>
      <w:r w:rsidRPr="00997AC1">
        <w:rPr>
          <w:rStyle w:val="21"/>
          <w:color w:val="000000"/>
          <w:sz w:val="24"/>
          <w:szCs w:val="24"/>
        </w:rPr>
        <w:t>Принципы обучения в организации познавательной деятельности.</w:t>
      </w:r>
    </w:p>
    <w:p w:rsidR="00C117A0" w:rsidRPr="00997AC1" w:rsidRDefault="00C117A0" w:rsidP="00997AC1">
      <w:pPr>
        <w:pStyle w:val="210"/>
        <w:numPr>
          <w:ilvl w:val="0"/>
          <w:numId w:val="7"/>
        </w:numPr>
        <w:shd w:val="clear" w:color="auto" w:fill="auto"/>
        <w:tabs>
          <w:tab w:val="left" w:pos="754"/>
        </w:tabs>
        <w:ind w:left="400" w:firstLine="0"/>
        <w:jc w:val="both"/>
        <w:rPr>
          <w:sz w:val="24"/>
          <w:szCs w:val="24"/>
        </w:rPr>
      </w:pPr>
      <w:r w:rsidRPr="00997AC1">
        <w:rPr>
          <w:rStyle w:val="21"/>
          <w:color w:val="000000"/>
          <w:sz w:val="24"/>
          <w:szCs w:val="24"/>
        </w:rPr>
        <w:t>Методы педагогических исследований.</w:t>
      </w:r>
    </w:p>
    <w:p w:rsidR="00C117A0" w:rsidRPr="00997AC1" w:rsidRDefault="00C117A0" w:rsidP="00997AC1">
      <w:pPr>
        <w:pStyle w:val="210"/>
        <w:numPr>
          <w:ilvl w:val="0"/>
          <w:numId w:val="7"/>
        </w:numPr>
        <w:shd w:val="clear" w:color="auto" w:fill="auto"/>
        <w:tabs>
          <w:tab w:val="left" w:pos="754"/>
        </w:tabs>
        <w:ind w:left="400" w:firstLine="0"/>
        <w:jc w:val="both"/>
        <w:rPr>
          <w:sz w:val="24"/>
          <w:szCs w:val="24"/>
        </w:rPr>
      </w:pPr>
      <w:r w:rsidRPr="00997AC1">
        <w:rPr>
          <w:rStyle w:val="21"/>
          <w:color w:val="000000"/>
          <w:sz w:val="24"/>
          <w:szCs w:val="24"/>
        </w:rPr>
        <w:lastRenderedPageBreak/>
        <w:t>Методы воспитания и их классификация.</w:t>
      </w:r>
    </w:p>
    <w:p w:rsidR="00C117A0" w:rsidRPr="00997AC1" w:rsidRDefault="00C117A0" w:rsidP="00997AC1">
      <w:pPr>
        <w:pStyle w:val="210"/>
        <w:numPr>
          <w:ilvl w:val="0"/>
          <w:numId w:val="7"/>
        </w:numPr>
        <w:shd w:val="clear" w:color="auto" w:fill="auto"/>
        <w:tabs>
          <w:tab w:val="left" w:pos="754"/>
        </w:tabs>
        <w:ind w:left="400" w:firstLine="0"/>
        <w:jc w:val="both"/>
        <w:rPr>
          <w:sz w:val="24"/>
          <w:szCs w:val="24"/>
        </w:rPr>
      </w:pPr>
      <w:r w:rsidRPr="00997AC1">
        <w:rPr>
          <w:rStyle w:val="21"/>
          <w:color w:val="000000"/>
          <w:sz w:val="24"/>
          <w:szCs w:val="24"/>
        </w:rPr>
        <w:t>Современная система отраслей и областей науки педагогики.</w:t>
      </w:r>
    </w:p>
    <w:p w:rsidR="00C117A0" w:rsidRPr="00997AC1" w:rsidRDefault="00C117A0" w:rsidP="00997AC1">
      <w:pPr>
        <w:pStyle w:val="210"/>
        <w:numPr>
          <w:ilvl w:val="0"/>
          <w:numId w:val="7"/>
        </w:numPr>
        <w:shd w:val="clear" w:color="auto" w:fill="auto"/>
        <w:tabs>
          <w:tab w:val="left" w:pos="754"/>
        </w:tabs>
        <w:ind w:left="400" w:firstLine="0"/>
        <w:jc w:val="both"/>
        <w:rPr>
          <w:sz w:val="24"/>
          <w:szCs w:val="24"/>
        </w:rPr>
      </w:pPr>
      <w:r w:rsidRPr="00997AC1">
        <w:rPr>
          <w:rStyle w:val="21"/>
          <w:color w:val="000000"/>
          <w:sz w:val="24"/>
          <w:szCs w:val="24"/>
        </w:rPr>
        <w:t>Методы и средства педагогического воздействия на личность.</w:t>
      </w:r>
    </w:p>
    <w:p w:rsidR="00C117A0" w:rsidRPr="00997AC1" w:rsidRDefault="00C117A0" w:rsidP="00997AC1">
      <w:pPr>
        <w:pStyle w:val="210"/>
        <w:numPr>
          <w:ilvl w:val="0"/>
          <w:numId w:val="7"/>
        </w:numPr>
        <w:shd w:val="clear" w:color="auto" w:fill="auto"/>
        <w:tabs>
          <w:tab w:val="left" w:pos="850"/>
        </w:tabs>
        <w:ind w:left="400" w:firstLine="0"/>
        <w:jc w:val="both"/>
        <w:rPr>
          <w:sz w:val="24"/>
          <w:szCs w:val="24"/>
        </w:rPr>
      </w:pPr>
      <w:r w:rsidRPr="00997AC1">
        <w:rPr>
          <w:rStyle w:val="21"/>
          <w:color w:val="000000"/>
          <w:sz w:val="24"/>
          <w:szCs w:val="24"/>
        </w:rPr>
        <w:t>Система образования в Российской Федерации.</w:t>
      </w:r>
    </w:p>
    <w:p w:rsidR="00C117A0" w:rsidRPr="00997AC1" w:rsidRDefault="00C117A0" w:rsidP="00997AC1">
      <w:pPr>
        <w:pStyle w:val="210"/>
        <w:numPr>
          <w:ilvl w:val="0"/>
          <w:numId w:val="7"/>
        </w:numPr>
        <w:shd w:val="clear" w:color="auto" w:fill="auto"/>
        <w:tabs>
          <w:tab w:val="left" w:pos="850"/>
        </w:tabs>
        <w:ind w:left="400" w:firstLine="0"/>
        <w:jc w:val="both"/>
        <w:rPr>
          <w:sz w:val="24"/>
          <w:szCs w:val="24"/>
        </w:rPr>
      </w:pPr>
      <w:r w:rsidRPr="00997AC1">
        <w:rPr>
          <w:rStyle w:val="21"/>
          <w:color w:val="000000"/>
          <w:sz w:val="24"/>
          <w:szCs w:val="24"/>
        </w:rPr>
        <w:t>Воспитание как часть педагогического процесса.</w:t>
      </w:r>
    </w:p>
    <w:p w:rsidR="00C117A0" w:rsidRPr="00997AC1" w:rsidRDefault="00C117A0" w:rsidP="00997AC1">
      <w:pPr>
        <w:pStyle w:val="210"/>
        <w:numPr>
          <w:ilvl w:val="0"/>
          <w:numId w:val="7"/>
        </w:numPr>
        <w:shd w:val="clear" w:color="auto" w:fill="auto"/>
        <w:tabs>
          <w:tab w:val="left" w:pos="850"/>
        </w:tabs>
        <w:ind w:left="400" w:firstLine="0"/>
        <w:jc w:val="both"/>
        <w:rPr>
          <w:sz w:val="24"/>
          <w:szCs w:val="24"/>
        </w:rPr>
      </w:pPr>
      <w:r w:rsidRPr="00997AC1">
        <w:rPr>
          <w:rStyle w:val="21"/>
          <w:color w:val="000000"/>
          <w:sz w:val="24"/>
          <w:szCs w:val="24"/>
        </w:rPr>
        <w:t>Факторы, влияющие на формирование личности.</w:t>
      </w:r>
    </w:p>
    <w:p w:rsidR="00C117A0" w:rsidRPr="00997AC1" w:rsidRDefault="00C117A0" w:rsidP="00997AC1">
      <w:pPr>
        <w:pStyle w:val="210"/>
        <w:numPr>
          <w:ilvl w:val="0"/>
          <w:numId w:val="7"/>
        </w:numPr>
        <w:shd w:val="clear" w:color="auto" w:fill="auto"/>
        <w:tabs>
          <w:tab w:val="left" w:pos="850"/>
        </w:tabs>
        <w:ind w:left="400" w:firstLine="0"/>
        <w:jc w:val="both"/>
        <w:rPr>
          <w:sz w:val="24"/>
          <w:szCs w:val="24"/>
        </w:rPr>
      </w:pPr>
      <w:r w:rsidRPr="00997AC1">
        <w:rPr>
          <w:rStyle w:val="21"/>
          <w:color w:val="000000"/>
          <w:sz w:val="24"/>
          <w:szCs w:val="24"/>
        </w:rPr>
        <w:t>Воспитание личности в коллективе.</w:t>
      </w:r>
    </w:p>
    <w:p w:rsidR="00C117A0" w:rsidRPr="00997AC1" w:rsidRDefault="00C117A0" w:rsidP="00997AC1">
      <w:pPr>
        <w:pStyle w:val="210"/>
        <w:numPr>
          <w:ilvl w:val="0"/>
          <w:numId w:val="7"/>
        </w:numPr>
        <w:shd w:val="clear" w:color="auto" w:fill="auto"/>
        <w:tabs>
          <w:tab w:val="left" w:pos="850"/>
        </w:tabs>
        <w:ind w:left="400" w:firstLine="0"/>
        <w:jc w:val="both"/>
        <w:rPr>
          <w:sz w:val="24"/>
          <w:szCs w:val="24"/>
        </w:rPr>
      </w:pPr>
      <w:r w:rsidRPr="00997AC1">
        <w:rPr>
          <w:rStyle w:val="21"/>
          <w:color w:val="000000"/>
          <w:sz w:val="24"/>
          <w:szCs w:val="24"/>
        </w:rPr>
        <w:t>Нормативно-правовое обеспечение образования и воспитания.</w:t>
      </w:r>
    </w:p>
    <w:p w:rsidR="00C117A0" w:rsidRPr="00997AC1" w:rsidRDefault="00C117A0" w:rsidP="00997AC1">
      <w:pPr>
        <w:jc w:val="both"/>
        <w:rPr>
          <w:rFonts w:ascii="Times New Roman" w:hAnsi="Times New Roman" w:cs="Times New Roman"/>
          <w:color w:val="FF0000"/>
        </w:rPr>
      </w:pPr>
    </w:p>
    <w:p w:rsidR="00C117A0" w:rsidRPr="00997AC1" w:rsidRDefault="00C117A0" w:rsidP="00997AC1">
      <w:pPr>
        <w:pStyle w:val="10"/>
        <w:shd w:val="clear" w:color="auto" w:fill="auto"/>
        <w:spacing w:after="201" w:line="240" w:lineRule="exact"/>
        <w:ind w:left="40" w:firstLine="0"/>
        <w:rPr>
          <w:sz w:val="24"/>
          <w:szCs w:val="24"/>
        </w:rPr>
      </w:pPr>
      <w:bookmarkStart w:id="12" w:name="bookmark15"/>
      <w:r w:rsidRPr="00997AC1">
        <w:rPr>
          <w:rStyle w:val="1"/>
          <w:b/>
          <w:bCs/>
          <w:color w:val="000000"/>
          <w:sz w:val="24"/>
          <w:szCs w:val="24"/>
        </w:rPr>
        <w:t>Основы психологии</w:t>
      </w:r>
      <w:bookmarkEnd w:id="12"/>
    </w:p>
    <w:p w:rsidR="00C117A0" w:rsidRPr="00997AC1" w:rsidRDefault="00C117A0" w:rsidP="00997AC1">
      <w:pPr>
        <w:pStyle w:val="210"/>
        <w:numPr>
          <w:ilvl w:val="0"/>
          <w:numId w:val="8"/>
        </w:numPr>
        <w:shd w:val="clear" w:color="auto" w:fill="auto"/>
        <w:tabs>
          <w:tab w:val="left" w:pos="511"/>
        </w:tabs>
        <w:ind w:left="720" w:hanging="360"/>
        <w:jc w:val="both"/>
        <w:rPr>
          <w:sz w:val="24"/>
          <w:szCs w:val="24"/>
        </w:rPr>
      </w:pPr>
      <w:r w:rsidRPr="00997AC1">
        <w:rPr>
          <w:rStyle w:val="21"/>
          <w:color w:val="000000"/>
          <w:sz w:val="24"/>
          <w:szCs w:val="24"/>
        </w:rPr>
        <w:t>Предмет психологии. Понятие о психике. Основные свойства психики.</w:t>
      </w:r>
    </w:p>
    <w:p w:rsidR="00C117A0" w:rsidRPr="00997AC1" w:rsidRDefault="00C117A0" w:rsidP="00997AC1">
      <w:pPr>
        <w:pStyle w:val="210"/>
        <w:numPr>
          <w:ilvl w:val="0"/>
          <w:numId w:val="8"/>
        </w:numPr>
        <w:shd w:val="clear" w:color="auto" w:fill="auto"/>
        <w:tabs>
          <w:tab w:val="left" w:pos="534"/>
        </w:tabs>
        <w:ind w:left="720" w:hanging="360"/>
        <w:jc w:val="both"/>
        <w:rPr>
          <w:sz w:val="24"/>
          <w:szCs w:val="24"/>
        </w:rPr>
      </w:pPr>
      <w:r w:rsidRPr="00997AC1">
        <w:rPr>
          <w:rStyle w:val="21"/>
          <w:color w:val="000000"/>
          <w:sz w:val="24"/>
          <w:szCs w:val="24"/>
        </w:rPr>
        <w:t>Понятие о способностях. Задатки и способности.</w:t>
      </w:r>
    </w:p>
    <w:p w:rsidR="00C117A0" w:rsidRPr="00997AC1" w:rsidRDefault="00C117A0" w:rsidP="00997AC1">
      <w:pPr>
        <w:pStyle w:val="210"/>
        <w:numPr>
          <w:ilvl w:val="0"/>
          <w:numId w:val="8"/>
        </w:numPr>
        <w:shd w:val="clear" w:color="auto" w:fill="auto"/>
        <w:tabs>
          <w:tab w:val="left" w:pos="534"/>
        </w:tabs>
        <w:ind w:left="720" w:hanging="360"/>
        <w:jc w:val="both"/>
        <w:rPr>
          <w:sz w:val="24"/>
          <w:szCs w:val="24"/>
        </w:rPr>
      </w:pPr>
      <w:r w:rsidRPr="00997AC1">
        <w:rPr>
          <w:rStyle w:val="21"/>
          <w:color w:val="000000"/>
          <w:sz w:val="24"/>
          <w:szCs w:val="24"/>
        </w:rPr>
        <w:t>Память. Основные виды памяти. Роль памяти в учебном процессе.</w:t>
      </w:r>
    </w:p>
    <w:p w:rsidR="00C117A0" w:rsidRPr="00997AC1" w:rsidRDefault="00C117A0" w:rsidP="00997AC1">
      <w:pPr>
        <w:pStyle w:val="210"/>
        <w:numPr>
          <w:ilvl w:val="0"/>
          <w:numId w:val="8"/>
        </w:numPr>
        <w:shd w:val="clear" w:color="auto" w:fill="auto"/>
        <w:tabs>
          <w:tab w:val="left" w:pos="534"/>
        </w:tabs>
        <w:ind w:left="720" w:hanging="360"/>
        <w:jc w:val="both"/>
        <w:rPr>
          <w:sz w:val="24"/>
          <w:szCs w:val="24"/>
        </w:rPr>
      </w:pPr>
      <w:r w:rsidRPr="00997AC1">
        <w:rPr>
          <w:rStyle w:val="21"/>
          <w:color w:val="000000"/>
          <w:sz w:val="24"/>
          <w:szCs w:val="24"/>
        </w:rPr>
        <w:t>Понятие о темпераменте и его характер. Учет темперамента в учебной деятельности.</w:t>
      </w:r>
    </w:p>
    <w:p w:rsidR="00C117A0" w:rsidRPr="00997AC1" w:rsidRDefault="00C117A0" w:rsidP="00997AC1">
      <w:pPr>
        <w:pStyle w:val="210"/>
        <w:numPr>
          <w:ilvl w:val="0"/>
          <w:numId w:val="8"/>
        </w:numPr>
        <w:shd w:val="clear" w:color="auto" w:fill="auto"/>
        <w:tabs>
          <w:tab w:val="left" w:pos="534"/>
        </w:tabs>
        <w:ind w:left="720" w:hanging="360"/>
        <w:jc w:val="both"/>
        <w:rPr>
          <w:sz w:val="24"/>
          <w:szCs w:val="24"/>
        </w:rPr>
      </w:pPr>
      <w:r w:rsidRPr="00997AC1">
        <w:rPr>
          <w:rStyle w:val="21"/>
          <w:color w:val="000000"/>
          <w:sz w:val="24"/>
          <w:szCs w:val="24"/>
        </w:rPr>
        <w:t>Понятие о характере и его характеристика.</w:t>
      </w:r>
    </w:p>
    <w:p w:rsidR="00C117A0" w:rsidRPr="00997AC1" w:rsidRDefault="00C117A0" w:rsidP="00997AC1">
      <w:pPr>
        <w:pStyle w:val="210"/>
        <w:numPr>
          <w:ilvl w:val="0"/>
          <w:numId w:val="8"/>
        </w:numPr>
        <w:shd w:val="clear" w:color="auto" w:fill="auto"/>
        <w:tabs>
          <w:tab w:val="left" w:pos="534"/>
        </w:tabs>
        <w:ind w:left="720" w:hanging="360"/>
        <w:jc w:val="both"/>
        <w:rPr>
          <w:sz w:val="24"/>
          <w:szCs w:val="24"/>
        </w:rPr>
      </w:pPr>
      <w:r w:rsidRPr="00997AC1">
        <w:rPr>
          <w:rStyle w:val="21"/>
          <w:color w:val="000000"/>
          <w:sz w:val="24"/>
          <w:szCs w:val="24"/>
        </w:rPr>
        <w:t>Понятие о личности в психологии</w:t>
      </w:r>
    </w:p>
    <w:p w:rsidR="00C117A0" w:rsidRPr="00997AC1" w:rsidRDefault="00C117A0" w:rsidP="00997AC1">
      <w:pPr>
        <w:pStyle w:val="210"/>
        <w:numPr>
          <w:ilvl w:val="0"/>
          <w:numId w:val="8"/>
        </w:numPr>
        <w:shd w:val="clear" w:color="auto" w:fill="auto"/>
        <w:tabs>
          <w:tab w:val="left" w:pos="534"/>
        </w:tabs>
        <w:ind w:left="720" w:hanging="360"/>
        <w:jc w:val="both"/>
        <w:rPr>
          <w:sz w:val="24"/>
          <w:szCs w:val="24"/>
        </w:rPr>
      </w:pPr>
      <w:r w:rsidRPr="00997AC1">
        <w:rPr>
          <w:rStyle w:val="21"/>
          <w:color w:val="000000"/>
          <w:sz w:val="24"/>
          <w:szCs w:val="24"/>
        </w:rPr>
        <w:t>Понятие о процессе воображения. Виды, роль воображения в творческом процессе.</w:t>
      </w:r>
    </w:p>
    <w:p w:rsidR="00C117A0" w:rsidRPr="00997AC1" w:rsidRDefault="00C117A0" w:rsidP="00997AC1">
      <w:pPr>
        <w:pStyle w:val="210"/>
        <w:numPr>
          <w:ilvl w:val="0"/>
          <w:numId w:val="8"/>
        </w:numPr>
        <w:shd w:val="clear" w:color="auto" w:fill="auto"/>
        <w:tabs>
          <w:tab w:val="left" w:pos="534"/>
        </w:tabs>
        <w:ind w:left="720" w:hanging="360"/>
        <w:jc w:val="both"/>
        <w:rPr>
          <w:sz w:val="24"/>
          <w:szCs w:val="24"/>
        </w:rPr>
      </w:pPr>
      <w:r w:rsidRPr="00997AC1">
        <w:rPr>
          <w:rStyle w:val="21"/>
          <w:color w:val="000000"/>
          <w:sz w:val="24"/>
          <w:szCs w:val="24"/>
        </w:rPr>
        <w:t>Внимание. Его физиологическая основа. Виды внимания и его свойства.</w:t>
      </w:r>
    </w:p>
    <w:p w:rsidR="00C117A0" w:rsidRPr="00997AC1" w:rsidRDefault="00C117A0" w:rsidP="00997AC1">
      <w:pPr>
        <w:pStyle w:val="210"/>
        <w:numPr>
          <w:ilvl w:val="0"/>
          <w:numId w:val="8"/>
        </w:numPr>
        <w:shd w:val="clear" w:color="auto" w:fill="auto"/>
        <w:tabs>
          <w:tab w:val="left" w:pos="534"/>
        </w:tabs>
        <w:ind w:left="720" w:hanging="360"/>
        <w:jc w:val="both"/>
        <w:rPr>
          <w:sz w:val="24"/>
          <w:szCs w:val="24"/>
        </w:rPr>
      </w:pPr>
      <w:r w:rsidRPr="00997AC1">
        <w:rPr>
          <w:rStyle w:val="21"/>
          <w:color w:val="000000"/>
          <w:sz w:val="24"/>
          <w:szCs w:val="24"/>
        </w:rPr>
        <w:t>Речь. Функции и виды речи. Роль речи в процессе развития мышления.</w:t>
      </w:r>
    </w:p>
    <w:p w:rsidR="00C117A0" w:rsidRPr="00997AC1" w:rsidRDefault="00C117A0" w:rsidP="00997AC1">
      <w:pPr>
        <w:pStyle w:val="210"/>
        <w:numPr>
          <w:ilvl w:val="0"/>
          <w:numId w:val="8"/>
        </w:numPr>
        <w:shd w:val="clear" w:color="auto" w:fill="auto"/>
        <w:tabs>
          <w:tab w:val="left" w:pos="630"/>
        </w:tabs>
        <w:ind w:left="720" w:hanging="360"/>
        <w:jc w:val="both"/>
        <w:rPr>
          <w:sz w:val="24"/>
          <w:szCs w:val="24"/>
        </w:rPr>
      </w:pPr>
      <w:r w:rsidRPr="00997AC1">
        <w:rPr>
          <w:rStyle w:val="21"/>
          <w:color w:val="000000"/>
          <w:sz w:val="24"/>
          <w:szCs w:val="24"/>
        </w:rPr>
        <w:t>Методы исследования в психологии.</w:t>
      </w:r>
    </w:p>
    <w:p w:rsidR="00C117A0" w:rsidRPr="00997AC1" w:rsidRDefault="00C117A0" w:rsidP="00997AC1">
      <w:pPr>
        <w:pStyle w:val="210"/>
        <w:numPr>
          <w:ilvl w:val="0"/>
          <w:numId w:val="8"/>
        </w:numPr>
        <w:shd w:val="clear" w:color="auto" w:fill="auto"/>
        <w:tabs>
          <w:tab w:val="left" w:pos="630"/>
        </w:tabs>
        <w:ind w:left="720" w:hanging="360"/>
        <w:jc w:val="both"/>
        <w:rPr>
          <w:sz w:val="24"/>
          <w:szCs w:val="24"/>
        </w:rPr>
      </w:pPr>
      <w:r w:rsidRPr="00997AC1">
        <w:rPr>
          <w:rStyle w:val="21"/>
          <w:color w:val="000000"/>
          <w:sz w:val="24"/>
          <w:szCs w:val="24"/>
        </w:rPr>
        <w:t>Эмоции и чувства. Основные виды эмоции.</w:t>
      </w:r>
    </w:p>
    <w:p w:rsidR="00C117A0" w:rsidRPr="00997AC1" w:rsidRDefault="00C117A0" w:rsidP="00997AC1">
      <w:pPr>
        <w:pStyle w:val="210"/>
        <w:numPr>
          <w:ilvl w:val="0"/>
          <w:numId w:val="8"/>
        </w:numPr>
        <w:shd w:val="clear" w:color="auto" w:fill="auto"/>
        <w:tabs>
          <w:tab w:val="left" w:pos="630"/>
        </w:tabs>
        <w:ind w:left="720" w:hanging="360"/>
        <w:jc w:val="both"/>
        <w:rPr>
          <w:sz w:val="24"/>
          <w:szCs w:val="24"/>
        </w:rPr>
      </w:pPr>
      <w:r w:rsidRPr="00997AC1">
        <w:rPr>
          <w:rStyle w:val="21"/>
          <w:color w:val="000000"/>
          <w:sz w:val="24"/>
          <w:szCs w:val="24"/>
        </w:rPr>
        <w:t>Факторы, влияющие на формирование личности.</w:t>
      </w:r>
    </w:p>
    <w:p w:rsidR="00C117A0" w:rsidRPr="00997AC1" w:rsidRDefault="00C117A0" w:rsidP="00997AC1">
      <w:pPr>
        <w:pStyle w:val="210"/>
        <w:numPr>
          <w:ilvl w:val="0"/>
          <w:numId w:val="8"/>
        </w:numPr>
        <w:shd w:val="clear" w:color="auto" w:fill="auto"/>
        <w:tabs>
          <w:tab w:val="left" w:pos="630"/>
        </w:tabs>
        <w:ind w:left="720" w:hanging="360"/>
        <w:jc w:val="both"/>
        <w:rPr>
          <w:sz w:val="24"/>
          <w:szCs w:val="24"/>
        </w:rPr>
      </w:pPr>
      <w:r w:rsidRPr="00997AC1">
        <w:rPr>
          <w:rStyle w:val="21"/>
          <w:color w:val="000000"/>
          <w:sz w:val="24"/>
          <w:szCs w:val="24"/>
        </w:rPr>
        <w:t>Основные виды чувств. Формирование чувств у детей.</w:t>
      </w:r>
    </w:p>
    <w:p w:rsidR="00C117A0" w:rsidRPr="00997AC1" w:rsidRDefault="00C117A0" w:rsidP="00997AC1">
      <w:pPr>
        <w:pStyle w:val="210"/>
        <w:numPr>
          <w:ilvl w:val="0"/>
          <w:numId w:val="8"/>
        </w:numPr>
        <w:shd w:val="clear" w:color="auto" w:fill="auto"/>
        <w:tabs>
          <w:tab w:val="left" w:pos="630"/>
        </w:tabs>
        <w:spacing w:after="267"/>
        <w:ind w:left="720" w:hanging="360"/>
        <w:jc w:val="both"/>
        <w:rPr>
          <w:sz w:val="24"/>
          <w:szCs w:val="24"/>
        </w:rPr>
      </w:pPr>
      <w:r w:rsidRPr="00997AC1">
        <w:rPr>
          <w:rStyle w:val="21"/>
          <w:color w:val="000000"/>
          <w:sz w:val="24"/>
          <w:szCs w:val="24"/>
        </w:rPr>
        <w:t>Воспитание личности в коллективе.</w:t>
      </w:r>
    </w:p>
    <w:p w:rsidR="00BD2B66" w:rsidRPr="00997AC1" w:rsidRDefault="00BD2B66" w:rsidP="00997AC1">
      <w:pPr>
        <w:pStyle w:val="10"/>
        <w:shd w:val="clear" w:color="auto" w:fill="auto"/>
        <w:spacing w:after="196" w:line="240" w:lineRule="exact"/>
        <w:ind w:left="3000" w:firstLine="0"/>
        <w:rPr>
          <w:sz w:val="24"/>
          <w:szCs w:val="24"/>
        </w:rPr>
      </w:pPr>
      <w:bookmarkStart w:id="13" w:name="bookmark16"/>
      <w:r w:rsidRPr="00997AC1">
        <w:rPr>
          <w:rStyle w:val="1"/>
          <w:b/>
          <w:bCs/>
          <w:color w:val="000000"/>
          <w:sz w:val="24"/>
          <w:szCs w:val="24"/>
        </w:rPr>
        <w:t>Методический анализ произведения</w:t>
      </w:r>
      <w:bookmarkEnd w:id="13"/>
    </w:p>
    <w:p w:rsidR="00262828" w:rsidRPr="00997AC1" w:rsidRDefault="00262828" w:rsidP="00997AC1">
      <w:pPr>
        <w:pStyle w:val="210"/>
        <w:numPr>
          <w:ilvl w:val="0"/>
          <w:numId w:val="9"/>
        </w:numPr>
        <w:shd w:val="clear" w:color="auto" w:fill="auto"/>
        <w:tabs>
          <w:tab w:val="left" w:pos="936"/>
        </w:tabs>
        <w:ind w:left="940"/>
        <w:jc w:val="both"/>
        <w:rPr>
          <w:sz w:val="24"/>
          <w:szCs w:val="24"/>
        </w:rPr>
      </w:pPr>
      <w:r w:rsidRPr="00997AC1">
        <w:rPr>
          <w:rStyle w:val="21"/>
          <w:color w:val="000000"/>
          <w:sz w:val="24"/>
          <w:szCs w:val="24"/>
        </w:rPr>
        <w:t>Доказательство и соответствия возрастной категории</w:t>
      </w:r>
    </w:p>
    <w:p w:rsidR="00BD2B66" w:rsidRPr="00997AC1" w:rsidRDefault="00BD2B66" w:rsidP="00997AC1">
      <w:pPr>
        <w:pStyle w:val="210"/>
        <w:numPr>
          <w:ilvl w:val="0"/>
          <w:numId w:val="9"/>
        </w:numPr>
        <w:shd w:val="clear" w:color="auto" w:fill="auto"/>
        <w:tabs>
          <w:tab w:val="left" w:pos="936"/>
        </w:tabs>
        <w:ind w:left="940"/>
        <w:jc w:val="both"/>
        <w:rPr>
          <w:sz w:val="24"/>
          <w:szCs w:val="24"/>
        </w:rPr>
      </w:pPr>
      <w:r w:rsidRPr="00997AC1">
        <w:rPr>
          <w:rStyle w:val="21"/>
          <w:color w:val="000000"/>
          <w:sz w:val="24"/>
          <w:szCs w:val="24"/>
        </w:rPr>
        <w:t>Стилевая и жанровая характеристика произведения.</w:t>
      </w:r>
    </w:p>
    <w:p w:rsidR="00BD2B66" w:rsidRPr="00997AC1" w:rsidRDefault="00BD2B66" w:rsidP="00997AC1">
      <w:pPr>
        <w:pStyle w:val="210"/>
        <w:numPr>
          <w:ilvl w:val="0"/>
          <w:numId w:val="9"/>
        </w:numPr>
        <w:shd w:val="clear" w:color="auto" w:fill="auto"/>
        <w:tabs>
          <w:tab w:val="left" w:pos="936"/>
        </w:tabs>
        <w:ind w:left="940" w:hanging="360"/>
        <w:jc w:val="both"/>
        <w:rPr>
          <w:sz w:val="24"/>
          <w:szCs w:val="24"/>
        </w:rPr>
      </w:pPr>
      <w:r w:rsidRPr="00997AC1">
        <w:rPr>
          <w:rStyle w:val="21"/>
          <w:color w:val="000000"/>
          <w:sz w:val="24"/>
          <w:szCs w:val="24"/>
        </w:rPr>
        <w:t>Анализ мелодического, ритмического рисунка, особенностей гармонии, фактуры.</w:t>
      </w:r>
    </w:p>
    <w:p w:rsidR="00BD2B66" w:rsidRPr="00997AC1" w:rsidRDefault="00262828" w:rsidP="00997AC1">
      <w:pPr>
        <w:pStyle w:val="210"/>
        <w:numPr>
          <w:ilvl w:val="0"/>
          <w:numId w:val="9"/>
        </w:numPr>
        <w:shd w:val="clear" w:color="auto" w:fill="auto"/>
        <w:ind w:left="940" w:hanging="360"/>
        <w:jc w:val="both"/>
        <w:rPr>
          <w:sz w:val="24"/>
          <w:szCs w:val="24"/>
        </w:rPr>
      </w:pPr>
      <w:r w:rsidRPr="00997AC1">
        <w:rPr>
          <w:rStyle w:val="21"/>
          <w:color w:val="000000"/>
          <w:sz w:val="24"/>
          <w:szCs w:val="24"/>
        </w:rPr>
        <w:t>Определение трудностей исполнения</w:t>
      </w:r>
    </w:p>
    <w:p w:rsidR="00BD2B66" w:rsidRPr="00997AC1" w:rsidRDefault="00BD2B66" w:rsidP="00997AC1">
      <w:pPr>
        <w:pStyle w:val="10"/>
        <w:shd w:val="clear" w:color="auto" w:fill="auto"/>
        <w:spacing w:line="240" w:lineRule="exact"/>
        <w:ind w:left="940" w:firstLine="0"/>
        <w:rPr>
          <w:sz w:val="24"/>
          <w:szCs w:val="24"/>
        </w:rPr>
      </w:pPr>
      <w:bookmarkStart w:id="14" w:name="bookmark18"/>
      <w:r w:rsidRPr="00997AC1">
        <w:rPr>
          <w:rStyle w:val="1"/>
          <w:b/>
          <w:bCs/>
          <w:color w:val="000000"/>
          <w:sz w:val="24"/>
          <w:szCs w:val="24"/>
        </w:rPr>
        <w:t>Примерный список произведений для методического анализа:</w:t>
      </w:r>
      <w:bookmarkEnd w:id="14"/>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«То</w:t>
      </w:r>
      <w:r w:rsidR="00997AC1">
        <w:rPr>
          <w:rFonts w:ascii="Times New Roman" w:hAnsi="Times New Roman" w:cs="Times New Roman"/>
        </w:rPr>
        <w:t xml:space="preserve"> не ветер ветку клонит» р.н.п.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Кабалевский Д. «Маленькая полька»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Хренников Т.  «Колыбельная Светланы»  Из к-ф «Гусарская баллада»</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«Я с комариком плясала» р.н. п.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Андреев В. «Грёзы» Вальс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«Во лузях» р. н. п.  </w:t>
      </w:r>
    </w:p>
    <w:p w:rsidR="0082190F" w:rsidRPr="00997AC1" w:rsidRDefault="0082190F" w:rsidP="00997AC1">
      <w:pPr>
        <w:pStyle w:val="ac"/>
        <w:rPr>
          <w:rFonts w:ascii="Times New Roman" w:hAnsi="Times New Roman" w:cs="Times New Roman"/>
          <w:bCs/>
          <w:iCs/>
        </w:rPr>
      </w:pPr>
      <w:r w:rsidRPr="00997AC1">
        <w:rPr>
          <w:rFonts w:ascii="Times New Roman" w:hAnsi="Times New Roman" w:cs="Times New Roman"/>
          <w:bCs/>
          <w:iCs/>
        </w:rPr>
        <w:t xml:space="preserve">Аренский А. «Спи, дитя моё, усни»   </w:t>
      </w:r>
    </w:p>
    <w:p w:rsidR="0082190F" w:rsidRPr="00997AC1" w:rsidRDefault="0082190F" w:rsidP="00997AC1">
      <w:pPr>
        <w:pStyle w:val="ac"/>
        <w:rPr>
          <w:rFonts w:ascii="Times New Roman" w:hAnsi="Times New Roman" w:cs="Times New Roman"/>
          <w:bCs/>
          <w:iCs/>
        </w:rPr>
      </w:pPr>
      <w:r w:rsidRPr="00997AC1">
        <w:rPr>
          <w:rFonts w:ascii="Times New Roman" w:hAnsi="Times New Roman" w:cs="Times New Roman"/>
          <w:bCs/>
          <w:iCs/>
        </w:rPr>
        <w:t>РНП «Как у наших у ворот»</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Шендерёв Г.«Колыбельная»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РНП «У ворот, ворот»</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Бетховен Л.«Экоссез»  </w:t>
      </w:r>
    </w:p>
    <w:p w:rsidR="00C117A0" w:rsidRPr="00997AC1" w:rsidRDefault="0082190F" w:rsidP="00997AC1">
      <w:pPr>
        <w:pStyle w:val="ac"/>
        <w:rPr>
          <w:rFonts w:ascii="Times New Roman" w:hAnsi="Times New Roman" w:cs="Times New Roman"/>
        </w:rPr>
      </w:pPr>
      <w:r w:rsidRPr="00997AC1">
        <w:rPr>
          <w:rFonts w:ascii="Times New Roman" w:hAnsi="Times New Roman" w:cs="Times New Roman"/>
        </w:rPr>
        <w:t>РНП «Перевоз Дуня держала</w:t>
      </w:r>
    </w:p>
    <w:p w:rsidR="0082190F" w:rsidRPr="00997AC1" w:rsidRDefault="0082190F" w:rsidP="00997AC1">
      <w:pPr>
        <w:pStyle w:val="ac"/>
        <w:rPr>
          <w:rFonts w:ascii="Times New Roman" w:hAnsi="Times New Roman" w:cs="Times New Roman"/>
          <w:bCs/>
          <w:iCs/>
        </w:rPr>
      </w:pPr>
      <w:r w:rsidRPr="00997AC1">
        <w:rPr>
          <w:rFonts w:ascii="Times New Roman" w:hAnsi="Times New Roman" w:cs="Times New Roman"/>
          <w:bCs/>
          <w:iCs/>
        </w:rPr>
        <w:t xml:space="preserve">РНП «Улица ты моя»   </w:t>
      </w:r>
    </w:p>
    <w:p w:rsidR="0082190F" w:rsidRPr="00997AC1" w:rsidRDefault="0082190F" w:rsidP="00997AC1">
      <w:pPr>
        <w:pStyle w:val="ac"/>
        <w:rPr>
          <w:rFonts w:ascii="Times New Roman" w:hAnsi="Times New Roman" w:cs="Times New Roman"/>
          <w:bCs/>
          <w:iCs/>
        </w:rPr>
      </w:pPr>
      <w:r w:rsidRPr="00997AC1">
        <w:rPr>
          <w:rFonts w:ascii="Times New Roman" w:hAnsi="Times New Roman" w:cs="Times New Roman"/>
          <w:bCs/>
          <w:iCs/>
        </w:rPr>
        <w:t xml:space="preserve">Левина  Э.  «Тик так»   </w:t>
      </w:r>
    </w:p>
    <w:p w:rsidR="0082190F" w:rsidRPr="00997AC1" w:rsidRDefault="0082190F" w:rsidP="00997AC1">
      <w:pPr>
        <w:pStyle w:val="ac"/>
        <w:rPr>
          <w:rFonts w:ascii="Times New Roman" w:hAnsi="Times New Roman" w:cs="Times New Roman"/>
          <w:bCs/>
          <w:iCs/>
        </w:rPr>
      </w:pPr>
      <w:r w:rsidRPr="00997AC1">
        <w:rPr>
          <w:rFonts w:ascii="Times New Roman" w:hAnsi="Times New Roman" w:cs="Times New Roman"/>
          <w:bCs/>
          <w:iCs/>
        </w:rPr>
        <w:t xml:space="preserve">РНП «Чей-то звон»   </w:t>
      </w:r>
    </w:p>
    <w:p w:rsidR="0082190F" w:rsidRPr="00997AC1" w:rsidRDefault="0082190F" w:rsidP="00997AC1">
      <w:pPr>
        <w:pStyle w:val="ac"/>
        <w:rPr>
          <w:rFonts w:ascii="Times New Roman" w:hAnsi="Times New Roman" w:cs="Times New Roman"/>
          <w:bCs/>
          <w:iCs/>
        </w:rPr>
      </w:pPr>
      <w:r w:rsidRPr="00997AC1">
        <w:rPr>
          <w:rFonts w:ascii="Times New Roman" w:hAnsi="Times New Roman" w:cs="Times New Roman"/>
          <w:bCs/>
          <w:iCs/>
        </w:rPr>
        <w:t xml:space="preserve">Бетховен Л. «Контрданс»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lastRenderedPageBreak/>
        <w:t xml:space="preserve">РНП «Ивушка»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Кюи Ц. «Торжественный марш</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В. Серов  «Песня Еропки» из оп. «Вражья сила»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М. Каркасси «Сицилиана»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А. Хачатурян «Андантино»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Обр. А. Иванова-Крамского «Утушка луговая!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Н. Пагании  «Испанский танец»   </w:t>
      </w:r>
    </w:p>
    <w:p w:rsidR="0082190F" w:rsidRPr="00997AC1" w:rsidRDefault="0082190F" w:rsidP="00997AC1">
      <w:pPr>
        <w:pStyle w:val="ac"/>
        <w:rPr>
          <w:rFonts w:ascii="Times New Roman" w:hAnsi="Times New Roman" w:cs="Times New Roman"/>
        </w:rPr>
      </w:pPr>
      <w:r w:rsidRPr="00997AC1">
        <w:rPr>
          <w:rFonts w:ascii="Times New Roman" w:hAnsi="Times New Roman" w:cs="Times New Roman"/>
        </w:rPr>
        <w:t xml:space="preserve">В. Калинников «Миниатюра»   </w:t>
      </w:r>
    </w:p>
    <w:p w:rsidR="00195A09" w:rsidRPr="00997AC1" w:rsidRDefault="00195A09" w:rsidP="00997AC1">
      <w:pPr>
        <w:pStyle w:val="60"/>
        <w:shd w:val="clear" w:color="auto" w:fill="auto"/>
        <w:spacing w:before="0"/>
        <w:rPr>
          <w:b w:val="0"/>
          <w:sz w:val="24"/>
          <w:szCs w:val="24"/>
        </w:rPr>
      </w:pPr>
      <w:r w:rsidRPr="00997AC1">
        <w:rPr>
          <w:rStyle w:val="6"/>
          <w:b/>
          <w:color w:val="000000"/>
          <w:sz w:val="24"/>
          <w:szCs w:val="24"/>
        </w:rPr>
        <w:t>Примерные варианты билетов:</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1</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1. </w:t>
      </w:r>
      <w:r w:rsidR="00195A09" w:rsidRPr="00997AC1">
        <w:rPr>
          <w:rFonts w:ascii="Times New Roman" w:hAnsi="Times New Roman" w:cs="Times New Roman"/>
        </w:rPr>
        <w:t>Нравственно - психологический облик преподавателя.</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2. </w:t>
      </w:r>
      <w:r w:rsidR="00195A09" w:rsidRPr="00997AC1">
        <w:rPr>
          <w:rFonts w:ascii="Times New Roman" w:hAnsi="Times New Roman" w:cs="Times New Roman"/>
        </w:rPr>
        <w:t>а) Развитие технических навыков учащихся на материале гамм, упражнений, этюдов.</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старших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2</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1. </w:t>
      </w:r>
      <w:r w:rsidR="00195A09" w:rsidRPr="00997AC1">
        <w:rPr>
          <w:rFonts w:ascii="Times New Roman" w:hAnsi="Times New Roman" w:cs="Times New Roman"/>
        </w:rPr>
        <w:t>Особенности психологического переживания музыки.</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2. а) Основные этапы работы над музыкальным произведением.</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 </w:t>
      </w:r>
      <w:r w:rsidR="00195A09" w:rsidRPr="00997AC1">
        <w:rPr>
          <w:rFonts w:ascii="Times New Roman" w:hAnsi="Times New Roman" w:cs="Times New Roman"/>
        </w:rPr>
        <w:t xml:space="preserve"> б) Методический анализ пьесы из программного репертуара для учащихся младших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3</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1. </w:t>
      </w:r>
      <w:r w:rsidR="00195A09" w:rsidRPr="00997AC1">
        <w:rPr>
          <w:rFonts w:ascii="Times New Roman" w:hAnsi="Times New Roman" w:cs="Times New Roman"/>
        </w:rPr>
        <w:t>Конфликты и пути их разрешения.</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2. </w:t>
      </w:r>
      <w:r w:rsidR="00195A09" w:rsidRPr="00997AC1">
        <w:rPr>
          <w:rFonts w:ascii="Times New Roman" w:hAnsi="Times New Roman" w:cs="Times New Roman"/>
        </w:rPr>
        <w:t>а) Основные принципы аппликатуры. Воспитание аппликатурной дисциплины.</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старших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4</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1. </w:t>
      </w:r>
      <w:r w:rsidR="00195A09" w:rsidRPr="00997AC1">
        <w:rPr>
          <w:rFonts w:ascii="Times New Roman" w:hAnsi="Times New Roman" w:cs="Times New Roman"/>
        </w:rPr>
        <w:t>Требования к деятельности учащегося на уроке.</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а) Развитие навыков чтения нот с листа, транспонирования, подбора по слуху.</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младших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5</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1.</w:t>
      </w:r>
      <w:r w:rsidRPr="00997AC1">
        <w:rPr>
          <w:rStyle w:val="apple-converted-space"/>
          <w:rFonts w:ascii="Times New Roman" w:hAnsi="Times New Roman" w:cs="Times New Roman"/>
        </w:rPr>
        <w:t> </w:t>
      </w:r>
      <w:r w:rsidRPr="00997AC1">
        <w:rPr>
          <w:rFonts w:ascii="Times New Roman" w:hAnsi="Times New Roman" w:cs="Times New Roman"/>
        </w:rPr>
        <w:t>Психологические понятия темперамента и характера.</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2. а) Работа с учениками старших классов. Влияние возрастных особенностей на учебный процесс.</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старших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6</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1. </w:t>
      </w:r>
      <w:r w:rsidR="00195A09" w:rsidRPr="00997AC1">
        <w:rPr>
          <w:rFonts w:ascii="Times New Roman" w:hAnsi="Times New Roman" w:cs="Times New Roman"/>
        </w:rPr>
        <w:t>Стресс и его особенности.</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2. </w:t>
      </w:r>
      <w:r w:rsidR="00195A09" w:rsidRPr="00997AC1">
        <w:rPr>
          <w:rFonts w:ascii="Times New Roman" w:hAnsi="Times New Roman" w:cs="Times New Roman"/>
        </w:rPr>
        <w:t>а) Основные принципы обучения в классе специального инструмента.</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младших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7</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1. </w:t>
      </w:r>
      <w:r w:rsidR="00195A09" w:rsidRPr="00997AC1">
        <w:rPr>
          <w:rFonts w:ascii="Times New Roman" w:hAnsi="Times New Roman" w:cs="Times New Roman"/>
        </w:rPr>
        <w:t>Личность и ее характеристики.</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2. а) Развитие музыкальных способностей учащихся в классе специального инструмента.</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младших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8</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1. </w:t>
      </w:r>
      <w:r w:rsidR="00195A09" w:rsidRPr="00997AC1">
        <w:rPr>
          <w:rFonts w:ascii="Times New Roman" w:hAnsi="Times New Roman" w:cs="Times New Roman"/>
        </w:rPr>
        <w:t>Интеллект. Влияние среды на развитие интеллекта.</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2. </w:t>
      </w:r>
      <w:r w:rsidR="00195A09" w:rsidRPr="00997AC1">
        <w:rPr>
          <w:rFonts w:ascii="Times New Roman" w:hAnsi="Times New Roman" w:cs="Times New Roman"/>
        </w:rPr>
        <w:t>а) Проведение первых уроков с начинающими: знакомство с инструментом, развитие начальных игровых навыков.</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младших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lastRenderedPageBreak/>
        <w:t>Экзаменационный билет № 9</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1.</w:t>
      </w:r>
      <w:r w:rsidRPr="00997AC1">
        <w:rPr>
          <w:rStyle w:val="apple-converted-space"/>
          <w:rFonts w:ascii="Times New Roman" w:hAnsi="Times New Roman" w:cs="Times New Roman"/>
        </w:rPr>
        <w:t> </w:t>
      </w:r>
      <w:r w:rsidRPr="00997AC1">
        <w:rPr>
          <w:rFonts w:ascii="Times New Roman" w:hAnsi="Times New Roman" w:cs="Times New Roman"/>
        </w:rPr>
        <w:t>Воля и ее особенности.</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2. </w:t>
      </w:r>
      <w:r w:rsidR="00195A09" w:rsidRPr="00997AC1">
        <w:rPr>
          <w:rFonts w:ascii="Times New Roman" w:hAnsi="Times New Roman" w:cs="Times New Roman"/>
        </w:rPr>
        <w:t>а) Работа с учениками младших классов ДМШ. Учет индивидуальных особенностей физического развития ученика.</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младших классов ДМШ.</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Экзаменационный билет № 10</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1. </w:t>
      </w:r>
      <w:r w:rsidR="00195A09" w:rsidRPr="00997AC1">
        <w:rPr>
          <w:rFonts w:ascii="Times New Roman" w:hAnsi="Times New Roman" w:cs="Times New Roman"/>
        </w:rPr>
        <w:t>Истинные цели общения. Эмпатия.</w:t>
      </w:r>
    </w:p>
    <w:p w:rsidR="00195A09" w:rsidRPr="00997AC1" w:rsidRDefault="00876B36" w:rsidP="00997AC1">
      <w:pPr>
        <w:pStyle w:val="ac"/>
        <w:jc w:val="both"/>
        <w:rPr>
          <w:rFonts w:ascii="Times New Roman" w:hAnsi="Times New Roman" w:cs="Times New Roman"/>
        </w:rPr>
      </w:pPr>
      <w:r w:rsidRPr="00997AC1">
        <w:rPr>
          <w:rFonts w:ascii="Times New Roman" w:hAnsi="Times New Roman" w:cs="Times New Roman"/>
        </w:rPr>
        <w:t xml:space="preserve">2. </w:t>
      </w:r>
      <w:r w:rsidR="00195A09" w:rsidRPr="00997AC1">
        <w:rPr>
          <w:rFonts w:ascii="Times New Roman" w:hAnsi="Times New Roman" w:cs="Times New Roman"/>
        </w:rPr>
        <w:t>а) Программные требования и индивидуальный подход.</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Составление индивидуального плана, учёт успеваемости.</w:t>
      </w:r>
    </w:p>
    <w:p w:rsidR="00195A09" w:rsidRPr="00997AC1" w:rsidRDefault="00195A09" w:rsidP="00997AC1">
      <w:pPr>
        <w:pStyle w:val="ac"/>
        <w:jc w:val="both"/>
        <w:rPr>
          <w:rFonts w:ascii="Times New Roman" w:hAnsi="Times New Roman" w:cs="Times New Roman"/>
        </w:rPr>
      </w:pPr>
      <w:r w:rsidRPr="00997AC1">
        <w:rPr>
          <w:rFonts w:ascii="Times New Roman" w:hAnsi="Times New Roman" w:cs="Times New Roman"/>
        </w:rPr>
        <w:t>б) Методический анализ пьесы из программного репертуара для учащихся старших классов ДМШ.</w:t>
      </w:r>
    </w:p>
    <w:p w:rsidR="00195A09" w:rsidRPr="00997AC1" w:rsidRDefault="00195A09" w:rsidP="00997AC1">
      <w:pPr>
        <w:pStyle w:val="ac"/>
        <w:jc w:val="both"/>
        <w:rPr>
          <w:rFonts w:ascii="Times New Roman" w:hAnsi="Times New Roman" w:cs="Times New Roman"/>
        </w:rPr>
      </w:pPr>
    </w:p>
    <w:p w:rsidR="00F61A81" w:rsidRPr="00997AC1" w:rsidRDefault="00F61A81" w:rsidP="00997AC1">
      <w:pPr>
        <w:pStyle w:val="ac"/>
        <w:jc w:val="both"/>
        <w:rPr>
          <w:rFonts w:ascii="Times New Roman" w:hAnsi="Times New Roman" w:cs="Times New Roman"/>
        </w:rPr>
      </w:pPr>
      <w:bookmarkStart w:id="15" w:name="bookmark21"/>
      <w:r w:rsidRPr="00997AC1">
        <w:rPr>
          <w:rStyle w:val="1"/>
          <w:bCs w:val="0"/>
        </w:rPr>
        <w:t>Критерии оценки</w:t>
      </w:r>
      <w:bookmarkEnd w:id="15"/>
    </w:p>
    <w:p w:rsidR="00F61A81" w:rsidRPr="00997AC1" w:rsidRDefault="00F61A81" w:rsidP="00997AC1">
      <w:pPr>
        <w:pStyle w:val="ac"/>
        <w:jc w:val="both"/>
        <w:rPr>
          <w:rFonts w:ascii="Times New Roman" w:hAnsi="Times New Roman" w:cs="Times New Roman"/>
        </w:rPr>
      </w:pPr>
      <w:r w:rsidRPr="00997AC1">
        <w:rPr>
          <w:rStyle w:val="21"/>
        </w:rPr>
        <w:t>Формируются из уровня овладения студентами теоретической базы предмета, практическими навыками и умениями, освоенными компетенциями в области инструментальной методики и педагогики.</w:t>
      </w:r>
    </w:p>
    <w:p w:rsidR="00F61A81" w:rsidRPr="00997AC1" w:rsidRDefault="00F61A81" w:rsidP="00997AC1">
      <w:pPr>
        <w:pStyle w:val="210"/>
        <w:shd w:val="clear" w:color="auto" w:fill="auto"/>
        <w:ind w:firstLine="540"/>
        <w:jc w:val="both"/>
        <w:rPr>
          <w:sz w:val="24"/>
          <w:szCs w:val="24"/>
        </w:rPr>
      </w:pPr>
      <w:r w:rsidRPr="00997AC1">
        <w:rPr>
          <w:rStyle w:val="21"/>
          <w:color w:val="000000"/>
          <w:sz w:val="24"/>
          <w:szCs w:val="24"/>
        </w:rPr>
        <w:t>«</w:t>
      </w:r>
      <w:r w:rsidRPr="00997AC1">
        <w:rPr>
          <w:rStyle w:val="26"/>
          <w:color w:val="000000"/>
          <w:sz w:val="24"/>
          <w:szCs w:val="24"/>
        </w:rPr>
        <w:t>Отлично» -</w:t>
      </w:r>
      <w:r w:rsidRPr="00997AC1">
        <w:rPr>
          <w:rStyle w:val="21"/>
          <w:color w:val="000000"/>
          <w:sz w:val="24"/>
          <w:szCs w:val="24"/>
        </w:rPr>
        <w:t xml:space="preserve"> освещены все вопросы. Выпускник дал полный исчерпывающий ответ на теоретические вопросы билета. Владеет необходимыми профессиональными знаниями в области психологии, методики обучения игре и умеет применять их на практике. Студент владеет принципами развивающего обучения, понимает психофизиологические основы формирования исполнительской техники у учащихся.</w:t>
      </w:r>
    </w:p>
    <w:p w:rsidR="00F61A81" w:rsidRPr="00997AC1" w:rsidRDefault="00F61A81" w:rsidP="00997AC1">
      <w:pPr>
        <w:pStyle w:val="210"/>
        <w:shd w:val="clear" w:color="auto" w:fill="auto"/>
        <w:tabs>
          <w:tab w:val="left" w:pos="1927"/>
        </w:tabs>
        <w:ind w:firstLine="540"/>
        <w:jc w:val="both"/>
        <w:rPr>
          <w:sz w:val="24"/>
          <w:szCs w:val="24"/>
        </w:rPr>
      </w:pPr>
      <w:r w:rsidRPr="00997AC1">
        <w:rPr>
          <w:rStyle w:val="26"/>
          <w:color w:val="000000"/>
          <w:sz w:val="24"/>
          <w:szCs w:val="24"/>
        </w:rPr>
        <w:t>«Хорошо»</w:t>
      </w:r>
      <w:r w:rsidRPr="00997AC1">
        <w:rPr>
          <w:rStyle w:val="26"/>
          <w:color w:val="000000"/>
          <w:sz w:val="24"/>
          <w:szCs w:val="24"/>
        </w:rPr>
        <w:tab/>
        <w:t>-</w:t>
      </w:r>
      <w:r w:rsidRPr="00997AC1">
        <w:rPr>
          <w:rStyle w:val="21"/>
          <w:color w:val="000000"/>
          <w:sz w:val="24"/>
          <w:szCs w:val="24"/>
        </w:rPr>
        <w:t xml:space="preserve"> один из вопросов представлен недостаточно глубоко, имеются</w:t>
      </w:r>
    </w:p>
    <w:p w:rsidR="00F61A81" w:rsidRPr="00997AC1" w:rsidRDefault="00F61A81" w:rsidP="00997AC1">
      <w:pPr>
        <w:pStyle w:val="210"/>
        <w:shd w:val="clear" w:color="auto" w:fill="auto"/>
        <w:ind w:firstLine="0"/>
        <w:jc w:val="both"/>
        <w:rPr>
          <w:sz w:val="24"/>
          <w:szCs w:val="24"/>
        </w:rPr>
      </w:pPr>
      <w:r w:rsidRPr="00997AC1">
        <w:rPr>
          <w:rStyle w:val="21"/>
          <w:color w:val="000000"/>
          <w:sz w:val="24"/>
          <w:szCs w:val="24"/>
        </w:rPr>
        <w:t>неточности в изложении. При этом не менее двух вопросов раскрыты полностью, студент владеет системой знаний по методике, но не может в полной мере применить их на практике. Хорошо знает педагогический репертуар ДМШ, владеет профессиональной терминологией.</w:t>
      </w:r>
    </w:p>
    <w:p w:rsidR="00F61A81" w:rsidRPr="00997AC1" w:rsidRDefault="00F61A81" w:rsidP="00997AC1">
      <w:pPr>
        <w:pStyle w:val="210"/>
        <w:shd w:val="clear" w:color="auto" w:fill="auto"/>
        <w:ind w:firstLine="640"/>
        <w:jc w:val="both"/>
        <w:rPr>
          <w:rStyle w:val="21"/>
          <w:color w:val="000000"/>
          <w:sz w:val="24"/>
          <w:szCs w:val="24"/>
        </w:rPr>
      </w:pPr>
      <w:r w:rsidRPr="00997AC1">
        <w:rPr>
          <w:rStyle w:val="26"/>
          <w:color w:val="000000"/>
          <w:sz w:val="24"/>
          <w:szCs w:val="24"/>
        </w:rPr>
        <w:t>«Удовлетворительно» -</w:t>
      </w:r>
      <w:r w:rsidRPr="00997AC1">
        <w:rPr>
          <w:rStyle w:val="21"/>
          <w:color w:val="000000"/>
          <w:sz w:val="24"/>
          <w:szCs w:val="24"/>
        </w:rPr>
        <w:t xml:space="preserve"> выпускник осветил не менее двух вопросов однако демонстрирует, однако демонстрирует недостаточно углублённое знание теоретических вопросов по курсу методики обучения игре на духовых инструментах, не владеет профессиональной терминологией. Методический анализ произведения из репертуара ДМШ не содержит четких методических рекомендаций по формированию художественного замысла и преодолению технических трудностей. </w:t>
      </w:r>
    </w:p>
    <w:p w:rsidR="00F61A81" w:rsidRPr="00997AC1" w:rsidRDefault="00F61A81" w:rsidP="00997AC1">
      <w:pPr>
        <w:pStyle w:val="210"/>
        <w:shd w:val="clear" w:color="auto" w:fill="auto"/>
        <w:ind w:firstLine="640"/>
        <w:jc w:val="both"/>
        <w:rPr>
          <w:color w:val="000000"/>
          <w:sz w:val="24"/>
          <w:szCs w:val="24"/>
        </w:rPr>
      </w:pPr>
      <w:r w:rsidRPr="00997AC1">
        <w:rPr>
          <w:sz w:val="24"/>
          <w:szCs w:val="24"/>
        </w:rPr>
        <w:t>«</w:t>
      </w:r>
      <w:r w:rsidRPr="00997AC1">
        <w:rPr>
          <w:bCs/>
          <w:i/>
          <w:sz w:val="24"/>
          <w:szCs w:val="24"/>
        </w:rPr>
        <w:t>Неудовлетворительно</w:t>
      </w:r>
      <w:r w:rsidRPr="00997AC1">
        <w:rPr>
          <w:sz w:val="24"/>
          <w:szCs w:val="24"/>
        </w:rPr>
        <w:t>»: студент не демонстрирует знаний в области исполнительской методики</w:t>
      </w:r>
      <w:r w:rsidR="00997AC1">
        <w:rPr>
          <w:sz w:val="24"/>
          <w:szCs w:val="24"/>
        </w:rPr>
        <w:t>,</w:t>
      </w:r>
      <w:r w:rsidRPr="00997AC1">
        <w:rPr>
          <w:sz w:val="24"/>
          <w:szCs w:val="24"/>
        </w:rPr>
        <w:t xml:space="preserve"> не компетентен в вопросах педагогики, основ психологии, обучения игре на инструменте.</w:t>
      </w:r>
    </w:p>
    <w:p w:rsidR="00F61A81" w:rsidRPr="00997AC1" w:rsidRDefault="00F61A81" w:rsidP="00997AC1">
      <w:pPr>
        <w:pStyle w:val="210"/>
        <w:shd w:val="clear" w:color="auto" w:fill="auto"/>
        <w:spacing w:line="278" w:lineRule="exact"/>
        <w:ind w:left="1134" w:firstLine="567"/>
        <w:jc w:val="both"/>
        <w:rPr>
          <w:sz w:val="24"/>
          <w:szCs w:val="24"/>
        </w:rPr>
      </w:pPr>
    </w:p>
    <w:p w:rsidR="00195A09" w:rsidRPr="00997AC1" w:rsidRDefault="00195A09" w:rsidP="00997AC1">
      <w:pPr>
        <w:pStyle w:val="a8"/>
        <w:jc w:val="both"/>
        <w:rPr>
          <w:rFonts w:ascii="Times New Roman" w:hAnsi="Times New Roman" w:cs="Times New Roman"/>
        </w:rPr>
      </w:pPr>
    </w:p>
    <w:sectPr w:rsidR="00195A09" w:rsidRPr="00997AC1" w:rsidSect="00BF11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00"/>
    <w:family w:val="auto"/>
    <w:pitch w:val="variable"/>
    <w:sig w:usb0="00000203" w:usb1="00000000" w:usb2="00000000" w:usb3="00000000" w:csb0="00000005"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1E90422"/>
    <w:multiLevelType w:val="multilevel"/>
    <w:tmpl w:val="6E8C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2D41ECE"/>
    <w:multiLevelType w:val="multilevel"/>
    <w:tmpl w:val="EA4880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38D59AF"/>
    <w:multiLevelType w:val="multilevel"/>
    <w:tmpl w:val="24D2135E"/>
    <w:lvl w:ilvl="0">
      <w:start w:val="1"/>
      <w:numFmt w:val="decimal"/>
      <w:lvlText w:val="%1."/>
      <w:lvlJc w:val="left"/>
      <w:pPr>
        <w:tabs>
          <w:tab w:val="num" w:pos="1068"/>
        </w:tabs>
        <w:ind w:left="1068" w:hanging="36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7">
    <w:nsid w:val="0BDE774A"/>
    <w:multiLevelType w:val="hybridMultilevel"/>
    <w:tmpl w:val="A604945C"/>
    <w:lvl w:ilvl="0" w:tplc="A73075AC">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8">
    <w:nsid w:val="17B41963"/>
    <w:multiLevelType w:val="multilevel"/>
    <w:tmpl w:val="42AAF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C85738"/>
    <w:multiLevelType w:val="multilevel"/>
    <w:tmpl w:val="9EF492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2B06DF"/>
    <w:multiLevelType w:val="multilevel"/>
    <w:tmpl w:val="989AD0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3D7605"/>
    <w:multiLevelType w:val="multilevel"/>
    <w:tmpl w:val="BBA650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6A5716"/>
    <w:multiLevelType w:val="multilevel"/>
    <w:tmpl w:val="3EE8B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88D2AB9"/>
    <w:multiLevelType w:val="hybridMultilevel"/>
    <w:tmpl w:val="C0DC53B6"/>
    <w:lvl w:ilvl="0" w:tplc="E22A0AC6">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4">
    <w:nsid w:val="4B9D1A76"/>
    <w:multiLevelType w:val="multilevel"/>
    <w:tmpl w:val="8FCE6A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A655B2"/>
    <w:multiLevelType w:val="multilevel"/>
    <w:tmpl w:val="B726AC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C160A5"/>
    <w:multiLevelType w:val="multilevel"/>
    <w:tmpl w:val="DCD68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9A142BB"/>
    <w:multiLevelType w:val="multilevel"/>
    <w:tmpl w:val="A6826A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5B7D1A50"/>
    <w:multiLevelType w:val="multilevel"/>
    <w:tmpl w:val="603C65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B7B2E29"/>
    <w:multiLevelType w:val="multilevel"/>
    <w:tmpl w:val="3D16C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A907D9"/>
    <w:multiLevelType w:val="multilevel"/>
    <w:tmpl w:val="A48893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5627007"/>
    <w:multiLevelType w:val="multilevel"/>
    <w:tmpl w:val="16284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7FB2829"/>
    <w:multiLevelType w:val="multilevel"/>
    <w:tmpl w:val="AF4A3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DEC198A"/>
    <w:multiLevelType w:val="multilevel"/>
    <w:tmpl w:val="D5047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13"/>
  </w:num>
  <w:num w:numId="4">
    <w:abstractNumId w:val="7"/>
  </w:num>
  <w:num w:numId="5">
    <w:abstractNumId w:val="17"/>
  </w:num>
  <w:num w:numId="6">
    <w:abstractNumId w:val="5"/>
  </w:num>
  <w:num w:numId="7">
    <w:abstractNumId w:val="1"/>
  </w:num>
  <w:num w:numId="8">
    <w:abstractNumId w:val="2"/>
  </w:num>
  <w:num w:numId="9">
    <w:abstractNumId w:val="3"/>
  </w:num>
  <w:num w:numId="10">
    <w:abstractNumId w:val="4"/>
  </w:num>
  <w:num w:numId="11">
    <w:abstractNumId w:val="20"/>
  </w:num>
  <w:num w:numId="12">
    <w:abstractNumId w:val="21"/>
  </w:num>
  <w:num w:numId="13">
    <w:abstractNumId w:val="16"/>
  </w:num>
  <w:num w:numId="14">
    <w:abstractNumId w:val="11"/>
  </w:num>
  <w:num w:numId="15">
    <w:abstractNumId w:val="23"/>
  </w:num>
  <w:num w:numId="16">
    <w:abstractNumId w:val="18"/>
  </w:num>
  <w:num w:numId="17">
    <w:abstractNumId w:val="12"/>
  </w:num>
  <w:num w:numId="18">
    <w:abstractNumId w:val="10"/>
  </w:num>
  <w:num w:numId="19">
    <w:abstractNumId w:val="8"/>
  </w:num>
  <w:num w:numId="20">
    <w:abstractNumId w:val="22"/>
  </w:num>
  <w:num w:numId="21">
    <w:abstractNumId w:val="14"/>
  </w:num>
  <w:num w:numId="22">
    <w:abstractNumId w:val="9"/>
  </w:num>
  <w:num w:numId="23">
    <w:abstractNumId w:val="19"/>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
  <w:rsids>
    <w:rsidRoot w:val="005F24A5"/>
    <w:rsid w:val="000216AB"/>
    <w:rsid w:val="00060C9D"/>
    <w:rsid w:val="00087780"/>
    <w:rsid w:val="00195A09"/>
    <w:rsid w:val="001A3969"/>
    <w:rsid w:val="001A7CF2"/>
    <w:rsid w:val="00200606"/>
    <w:rsid w:val="00262828"/>
    <w:rsid w:val="002830AF"/>
    <w:rsid w:val="003C5EE2"/>
    <w:rsid w:val="004056DC"/>
    <w:rsid w:val="004320F6"/>
    <w:rsid w:val="00443CC6"/>
    <w:rsid w:val="004D2F92"/>
    <w:rsid w:val="00521422"/>
    <w:rsid w:val="00536B5A"/>
    <w:rsid w:val="005F24A5"/>
    <w:rsid w:val="006030DA"/>
    <w:rsid w:val="0064165E"/>
    <w:rsid w:val="0068796A"/>
    <w:rsid w:val="007937B1"/>
    <w:rsid w:val="00810348"/>
    <w:rsid w:val="0081788C"/>
    <w:rsid w:val="0082190F"/>
    <w:rsid w:val="00876B36"/>
    <w:rsid w:val="008D1571"/>
    <w:rsid w:val="00997AC1"/>
    <w:rsid w:val="00A53942"/>
    <w:rsid w:val="00A62CA3"/>
    <w:rsid w:val="00A721A9"/>
    <w:rsid w:val="00B20A4C"/>
    <w:rsid w:val="00B54DBD"/>
    <w:rsid w:val="00B75771"/>
    <w:rsid w:val="00BD2B66"/>
    <w:rsid w:val="00BF1118"/>
    <w:rsid w:val="00C117A0"/>
    <w:rsid w:val="00C26998"/>
    <w:rsid w:val="00C71E91"/>
    <w:rsid w:val="00CE16FA"/>
    <w:rsid w:val="00D96939"/>
    <w:rsid w:val="00E54BC1"/>
    <w:rsid w:val="00F57FA8"/>
    <w:rsid w:val="00F61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4A5"/>
    <w:pPr>
      <w:widowControl w:val="0"/>
      <w:spacing w:after="0" w:line="240" w:lineRule="auto"/>
    </w:pPr>
    <w:rPr>
      <w:rFonts w:ascii="Arial Unicode MS" w:eastAsia="Arial Unicode MS" w:hAnsi="Arial Unicode MS" w:cs="Arial Unicode MS"/>
      <w:color w:val="000000"/>
      <w:sz w:val="24"/>
      <w:szCs w:val="24"/>
      <w:lang w:eastAsia="ru-RU"/>
    </w:rPr>
  </w:style>
  <w:style w:type="paragraph" w:styleId="2">
    <w:name w:val="heading 2"/>
    <w:basedOn w:val="a"/>
    <w:next w:val="a"/>
    <w:link w:val="20"/>
    <w:qFormat/>
    <w:rsid w:val="001A7CF2"/>
    <w:pPr>
      <w:keepNext/>
      <w:widowControl/>
      <w:jc w:val="center"/>
      <w:outlineLvl w:val="1"/>
    </w:pPr>
    <w:rPr>
      <w:rFonts w:ascii="Times New Roman" w:eastAsia="Times New Roman" w:hAnsi="Times New Roman" w:cs="Times New Roman"/>
      <w:i/>
      <w:color w:val="auto"/>
      <w:sz w:val="28"/>
      <w:szCs w:val="20"/>
    </w:rPr>
  </w:style>
  <w:style w:type="paragraph" w:styleId="3">
    <w:name w:val="heading 3"/>
    <w:basedOn w:val="a"/>
    <w:next w:val="a"/>
    <w:link w:val="30"/>
    <w:uiPriority w:val="9"/>
    <w:unhideWhenUsed/>
    <w:qFormat/>
    <w:rsid w:val="0064165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1A7CF2"/>
    <w:pPr>
      <w:keepNext/>
      <w:widowControl/>
      <w:jc w:val="center"/>
      <w:outlineLvl w:val="4"/>
    </w:pPr>
    <w:rPr>
      <w:rFonts w:ascii="Times New Roman" w:eastAsia="Times New Roman" w:hAnsi="Times New Roman" w:cs="Times New Roman"/>
      <w:b/>
      <w:color w:val="auto"/>
      <w:sz w:val="28"/>
      <w:szCs w:val="20"/>
    </w:rPr>
  </w:style>
  <w:style w:type="paragraph" w:styleId="8">
    <w:name w:val="heading 8"/>
    <w:basedOn w:val="a"/>
    <w:next w:val="a"/>
    <w:link w:val="80"/>
    <w:uiPriority w:val="9"/>
    <w:semiHidden/>
    <w:unhideWhenUsed/>
    <w:qFormat/>
    <w:rsid w:val="001A7CF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64165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basedOn w:val="a0"/>
    <w:link w:val="32"/>
    <w:uiPriority w:val="99"/>
    <w:locked/>
    <w:rsid w:val="005F24A5"/>
    <w:rPr>
      <w:rFonts w:ascii="Times New Roman" w:hAnsi="Times New Roman" w:cs="Times New Roman"/>
      <w:b/>
      <w:bCs/>
      <w:sz w:val="28"/>
      <w:szCs w:val="28"/>
      <w:shd w:val="clear" w:color="auto" w:fill="FFFFFF"/>
    </w:rPr>
  </w:style>
  <w:style w:type="paragraph" w:customStyle="1" w:styleId="32">
    <w:name w:val="Основной текст (3)"/>
    <w:basedOn w:val="a"/>
    <w:link w:val="31"/>
    <w:uiPriority w:val="99"/>
    <w:rsid w:val="005F24A5"/>
    <w:pPr>
      <w:shd w:val="clear" w:color="auto" w:fill="FFFFFF"/>
      <w:spacing w:line="317" w:lineRule="exact"/>
    </w:pPr>
    <w:rPr>
      <w:rFonts w:ascii="Times New Roman" w:eastAsiaTheme="minorHAnsi" w:hAnsi="Times New Roman" w:cs="Times New Roman"/>
      <w:b/>
      <w:bCs/>
      <w:color w:val="auto"/>
      <w:sz w:val="28"/>
      <w:szCs w:val="28"/>
      <w:lang w:eastAsia="en-US"/>
    </w:rPr>
  </w:style>
  <w:style w:type="table" w:styleId="a3">
    <w:name w:val="Table Grid"/>
    <w:basedOn w:val="a1"/>
    <w:uiPriority w:val="59"/>
    <w:rsid w:val="005F24A5"/>
    <w:pPr>
      <w:spacing w:after="0" w:line="240" w:lineRule="auto"/>
    </w:pPr>
    <w:rPr>
      <w:rFonts w:ascii="Arial Unicode MS" w:eastAsia="Arial Unicode MS" w:hAnsi="Arial Unicode MS"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5F24A5"/>
    <w:pPr>
      <w:widowControl/>
      <w:ind w:firstLine="851"/>
      <w:jc w:val="center"/>
    </w:pPr>
    <w:rPr>
      <w:rFonts w:ascii="Peterburg" w:eastAsia="Times New Roman" w:hAnsi="Peterburg" w:cs="Times New Roman"/>
      <w:b/>
      <w:bCs/>
      <w:color w:val="auto"/>
    </w:rPr>
  </w:style>
  <w:style w:type="character" w:customStyle="1" w:styleId="a5">
    <w:name w:val="Название Знак"/>
    <w:basedOn w:val="a0"/>
    <w:link w:val="a4"/>
    <w:rsid w:val="005F24A5"/>
    <w:rPr>
      <w:rFonts w:ascii="Peterburg" w:eastAsia="Times New Roman" w:hAnsi="Peterburg" w:cs="Times New Roman"/>
      <w:b/>
      <w:bCs/>
      <w:sz w:val="24"/>
      <w:szCs w:val="24"/>
      <w:lang w:eastAsia="ru-RU"/>
    </w:rPr>
  </w:style>
  <w:style w:type="character" w:customStyle="1" w:styleId="21">
    <w:name w:val="Основной текст (2)_"/>
    <w:basedOn w:val="a0"/>
    <w:link w:val="210"/>
    <w:uiPriority w:val="99"/>
    <w:rsid w:val="005F24A5"/>
    <w:rPr>
      <w:rFonts w:ascii="Times New Roman" w:hAnsi="Times New Roman" w:cs="Times New Roman"/>
      <w:shd w:val="clear" w:color="auto" w:fill="FFFFFF"/>
    </w:rPr>
  </w:style>
  <w:style w:type="paragraph" w:customStyle="1" w:styleId="210">
    <w:name w:val="Основной текст (2)1"/>
    <w:basedOn w:val="a"/>
    <w:link w:val="21"/>
    <w:uiPriority w:val="99"/>
    <w:rsid w:val="005F24A5"/>
    <w:pPr>
      <w:shd w:val="clear" w:color="auto" w:fill="FFFFFF"/>
      <w:spacing w:line="274" w:lineRule="exact"/>
      <w:ind w:hanging="540"/>
    </w:pPr>
    <w:rPr>
      <w:rFonts w:ascii="Times New Roman" w:eastAsiaTheme="minorHAnsi" w:hAnsi="Times New Roman" w:cs="Times New Roman"/>
      <w:color w:val="auto"/>
      <w:sz w:val="22"/>
      <w:szCs w:val="22"/>
      <w:lang w:eastAsia="en-US"/>
    </w:rPr>
  </w:style>
  <w:style w:type="character" w:customStyle="1" w:styleId="22">
    <w:name w:val="Основной текст (2) + Полужирный"/>
    <w:basedOn w:val="21"/>
    <w:uiPriority w:val="99"/>
    <w:rsid w:val="005F24A5"/>
    <w:rPr>
      <w:rFonts w:ascii="Times New Roman" w:hAnsi="Times New Roman" w:cs="Times New Roman"/>
      <w:b/>
      <w:bCs/>
      <w:u w:val="none"/>
      <w:shd w:val="clear" w:color="auto" w:fill="FFFFFF"/>
    </w:rPr>
  </w:style>
  <w:style w:type="character" w:customStyle="1" w:styleId="51">
    <w:name w:val="Основной текст (5)_"/>
    <w:basedOn w:val="a0"/>
    <w:link w:val="52"/>
    <w:uiPriority w:val="99"/>
    <w:rsid w:val="005F24A5"/>
    <w:rPr>
      <w:rFonts w:ascii="Times New Roman" w:hAnsi="Times New Roman" w:cs="Times New Roman"/>
      <w:b/>
      <w:bCs/>
      <w:shd w:val="clear" w:color="auto" w:fill="FFFFFF"/>
    </w:rPr>
  </w:style>
  <w:style w:type="character" w:customStyle="1" w:styleId="53">
    <w:name w:val="Основной текст (5) + Не полужирный"/>
    <w:basedOn w:val="51"/>
    <w:uiPriority w:val="99"/>
    <w:rsid w:val="005F24A5"/>
    <w:rPr>
      <w:rFonts w:ascii="Times New Roman" w:hAnsi="Times New Roman" w:cs="Times New Roman"/>
      <w:b/>
      <w:bCs/>
      <w:shd w:val="clear" w:color="auto" w:fill="FFFFFF"/>
    </w:rPr>
  </w:style>
  <w:style w:type="character" w:customStyle="1" w:styleId="1">
    <w:name w:val="Заголовок №1_"/>
    <w:basedOn w:val="a0"/>
    <w:link w:val="10"/>
    <w:uiPriority w:val="99"/>
    <w:rsid w:val="005F24A5"/>
    <w:rPr>
      <w:rFonts w:ascii="Times New Roman" w:hAnsi="Times New Roman" w:cs="Times New Roman"/>
      <w:b/>
      <w:bCs/>
      <w:shd w:val="clear" w:color="auto" w:fill="FFFFFF"/>
    </w:rPr>
  </w:style>
  <w:style w:type="paragraph" w:customStyle="1" w:styleId="52">
    <w:name w:val="Основной текст (5)"/>
    <w:basedOn w:val="a"/>
    <w:link w:val="51"/>
    <w:uiPriority w:val="99"/>
    <w:rsid w:val="005F24A5"/>
    <w:pPr>
      <w:shd w:val="clear" w:color="auto" w:fill="FFFFFF"/>
      <w:spacing w:line="274" w:lineRule="exact"/>
      <w:jc w:val="both"/>
    </w:pPr>
    <w:rPr>
      <w:rFonts w:ascii="Times New Roman" w:eastAsiaTheme="minorHAnsi" w:hAnsi="Times New Roman" w:cs="Times New Roman"/>
      <w:b/>
      <w:bCs/>
      <w:color w:val="auto"/>
      <w:sz w:val="22"/>
      <w:szCs w:val="22"/>
      <w:lang w:eastAsia="en-US"/>
    </w:rPr>
  </w:style>
  <w:style w:type="paragraph" w:customStyle="1" w:styleId="10">
    <w:name w:val="Заголовок №1"/>
    <w:basedOn w:val="a"/>
    <w:link w:val="1"/>
    <w:uiPriority w:val="99"/>
    <w:rsid w:val="005F24A5"/>
    <w:pPr>
      <w:shd w:val="clear" w:color="auto" w:fill="FFFFFF"/>
      <w:spacing w:before="240" w:after="360" w:line="240" w:lineRule="atLeast"/>
      <w:ind w:hanging="1900"/>
      <w:jc w:val="both"/>
      <w:outlineLvl w:val="0"/>
    </w:pPr>
    <w:rPr>
      <w:rFonts w:ascii="Times New Roman" w:eastAsiaTheme="minorHAnsi" w:hAnsi="Times New Roman" w:cs="Times New Roman"/>
      <w:b/>
      <w:bCs/>
      <w:color w:val="auto"/>
      <w:sz w:val="22"/>
      <w:szCs w:val="22"/>
      <w:lang w:eastAsia="en-US"/>
    </w:rPr>
  </w:style>
  <w:style w:type="paragraph" w:styleId="a6">
    <w:name w:val="Body Text Indent"/>
    <w:basedOn w:val="a"/>
    <w:link w:val="a7"/>
    <w:semiHidden/>
    <w:rsid w:val="0081788C"/>
    <w:pPr>
      <w:autoSpaceDE w:val="0"/>
      <w:autoSpaceDN w:val="0"/>
      <w:adjustRightInd w:val="0"/>
      <w:spacing w:before="58" w:line="360" w:lineRule="atLeast"/>
      <w:ind w:left="641" w:hanging="281"/>
      <w:jc w:val="both"/>
    </w:pPr>
    <w:rPr>
      <w:rFonts w:ascii="Times New Roman" w:eastAsia="Times New Roman" w:hAnsi="Times New Roman" w:cs="Times New Roman"/>
      <w:color w:val="auto"/>
    </w:rPr>
  </w:style>
  <w:style w:type="character" w:customStyle="1" w:styleId="a7">
    <w:name w:val="Основной текст с отступом Знак"/>
    <w:basedOn w:val="a0"/>
    <w:link w:val="a6"/>
    <w:semiHidden/>
    <w:rsid w:val="0081788C"/>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1A7CF2"/>
    <w:rPr>
      <w:rFonts w:ascii="Times New Roman" w:eastAsia="Times New Roman" w:hAnsi="Times New Roman" w:cs="Times New Roman"/>
      <w:i/>
      <w:sz w:val="28"/>
      <w:szCs w:val="20"/>
      <w:lang w:eastAsia="ru-RU"/>
    </w:rPr>
  </w:style>
  <w:style w:type="character" w:customStyle="1" w:styleId="50">
    <w:name w:val="Заголовок 5 Знак"/>
    <w:basedOn w:val="a0"/>
    <w:link w:val="5"/>
    <w:rsid w:val="001A7CF2"/>
    <w:rPr>
      <w:rFonts w:ascii="Times New Roman" w:eastAsia="Times New Roman" w:hAnsi="Times New Roman" w:cs="Times New Roman"/>
      <w:b/>
      <w:sz w:val="28"/>
      <w:szCs w:val="20"/>
      <w:lang w:eastAsia="ru-RU"/>
    </w:rPr>
  </w:style>
  <w:style w:type="character" w:customStyle="1" w:styleId="80">
    <w:name w:val="Заголовок 8 Знак"/>
    <w:basedOn w:val="a0"/>
    <w:link w:val="8"/>
    <w:uiPriority w:val="9"/>
    <w:semiHidden/>
    <w:rsid w:val="001A7CF2"/>
    <w:rPr>
      <w:rFonts w:asciiTheme="majorHAnsi" w:eastAsiaTheme="majorEastAsia" w:hAnsiTheme="majorHAnsi" w:cstheme="majorBidi"/>
      <w:color w:val="404040" w:themeColor="text1" w:themeTint="BF"/>
      <w:sz w:val="20"/>
      <w:szCs w:val="20"/>
      <w:lang w:eastAsia="ru-RU"/>
    </w:rPr>
  </w:style>
  <w:style w:type="character" w:customStyle="1" w:styleId="30">
    <w:name w:val="Заголовок 3 Знак"/>
    <w:basedOn w:val="a0"/>
    <w:link w:val="3"/>
    <w:uiPriority w:val="9"/>
    <w:rsid w:val="0064165E"/>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0"/>
    <w:link w:val="9"/>
    <w:uiPriority w:val="9"/>
    <w:rsid w:val="0064165E"/>
    <w:rPr>
      <w:rFonts w:asciiTheme="majorHAnsi" w:eastAsiaTheme="majorEastAsia" w:hAnsiTheme="majorHAnsi" w:cstheme="majorBidi"/>
      <w:i/>
      <w:iCs/>
      <w:color w:val="404040" w:themeColor="text1" w:themeTint="BF"/>
      <w:sz w:val="20"/>
      <w:szCs w:val="20"/>
      <w:lang w:eastAsia="ru-RU"/>
    </w:rPr>
  </w:style>
  <w:style w:type="paragraph" w:styleId="a8">
    <w:name w:val="Body Text"/>
    <w:basedOn w:val="a"/>
    <w:link w:val="a9"/>
    <w:uiPriority w:val="99"/>
    <w:unhideWhenUsed/>
    <w:rsid w:val="0064165E"/>
    <w:pPr>
      <w:spacing w:after="120"/>
    </w:pPr>
  </w:style>
  <w:style w:type="character" w:customStyle="1" w:styleId="a9">
    <w:name w:val="Основной текст Знак"/>
    <w:basedOn w:val="a0"/>
    <w:link w:val="a8"/>
    <w:uiPriority w:val="99"/>
    <w:rsid w:val="0064165E"/>
    <w:rPr>
      <w:rFonts w:ascii="Arial Unicode MS" w:eastAsia="Arial Unicode MS" w:hAnsi="Arial Unicode MS" w:cs="Arial Unicode MS"/>
      <w:color w:val="000000"/>
      <w:sz w:val="24"/>
      <w:szCs w:val="24"/>
      <w:lang w:eastAsia="ru-RU"/>
    </w:rPr>
  </w:style>
  <w:style w:type="paragraph" w:styleId="23">
    <w:name w:val="Body Text 2"/>
    <w:basedOn w:val="a"/>
    <w:link w:val="24"/>
    <w:uiPriority w:val="99"/>
    <w:semiHidden/>
    <w:unhideWhenUsed/>
    <w:rsid w:val="0064165E"/>
    <w:pPr>
      <w:spacing w:after="120" w:line="480" w:lineRule="auto"/>
    </w:pPr>
  </w:style>
  <w:style w:type="character" w:customStyle="1" w:styleId="24">
    <w:name w:val="Основной текст 2 Знак"/>
    <w:basedOn w:val="a0"/>
    <w:link w:val="23"/>
    <w:uiPriority w:val="99"/>
    <w:semiHidden/>
    <w:rsid w:val="0064165E"/>
    <w:rPr>
      <w:rFonts w:ascii="Arial Unicode MS" w:eastAsia="Arial Unicode MS" w:hAnsi="Arial Unicode MS" w:cs="Arial Unicode MS"/>
      <w:color w:val="000000"/>
      <w:sz w:val="24"/>
      <w:szCs w:val="24"/>
      <w:lang w:eastAsia="ru-RU"/>
    </w:rPr>
  </w:style>
  <w:style w:type="character" w:customStyle="1" w:styleId="25">
    <w:name w:val="Основной текст (2)"/>
    <w:basedOn w:val="21"/>
    <w:uiPriority w:val="99"/>
    <w:rsid w:val="00C117A0"/>
    <w:rPr>
      <w:rFonts w:ascii="Times New Roman" w:hAnsi="Times New Roman" w:cs="Times New Roman"/>
      <w:u w:val="single"/>
      <w:shd w:val="clear" w:color="auto" w:fill="FFFFFF"/>
    </w:rPr>
  </w:style>
  <w:style w:type="paragraph" w:customStyle="1" w:styleId="western">
    <w:name w:val="western"/>
    <w:basedOn w:val="a"/>
    <w:rsid w:val="00C117A0"/>
    <w:pPr>
      <w:widowControl/>
      <w:spacing w:before="100" w:beforeAutospacing="1" w:after="100" w:afterAutospacing="1"/>
    </w:pPr>
    <w:rPr>
      <w:rFonts w:ascii="Times New Roman" w:eastAsia="Times New Roman" w:hAnsi="Times New Roman" w:cs="Times New Roman"/>
      <w:color w:val="auto"/>
    </w:rPr>
  </w:style>
  <w:style w:type="paragraph" w:styleId="aa">
    <w:name w:val="Normal (Web)"/>
    <w:basedOn w:val="a"/>
    <w:uiPriority w:val="99"/>
    <w:semiHidden/>
    <w:unhideWhenUsed/>
    <w:rsid w:val="00C117A0"/>
    <w:pPr>
      <w:widowControl/>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a0"/>
    <w:rsid w:val="00C117A0"/>
  </w:style>
  <w:style w:type="character" w:customStyle="1" w:styleId="6">
    <w:name w:val="Основной текст (6)_"/>
    <w:basedOn w:val="a0"/>
    <w:link w:val="60"/>
    <w:uiPriority w:val="99"/>
    <w:locked/>
    <w:rsid w:val="00195A09"/>
    <w:rPr>
      <w:rFonts w:ascii="Times New Roman" w:hAnsi="Times New Roman" w:cs="Times New Roman"/>
      <w:b/>
      <w:bCs/>
      <w:shd w:val="clear" w:color="auto" w:fill="FFFFFF"/>
    </w:rPr>
  </w:style>
  <w:style w:type="paragraph" w:customStyle="1" w:styleId="60">
    <w:name w:val="Основной текст (6)"/>
    <w:basedOn w:val="a"/>
    <w:link w:val="6"/>
    <w:uiPriority w:val="99"/>
    <w:rsid w:val="00195A09"/>
    <w:pPr>
      <w:shd w:val="clear" w:color="auto" w:fill="FFFFFF"/>
      <w:spacing w:before="480" w:line="509" w:lineRule="exact"/>
      <w:jc w:val="both"/>
    </w:pPr>
    <w:rPr>
      <w:rFonts w:ascii="Times New Roman" w:eastAsiaTheme="minorHAnsi" w:hAnsi="Times New Roman" w:cs="Times New Roman"/>
      <w:b/>
      <w:bCs/>
      <w:color w:val="auto"/>
      <w:sz w:val="22"/>
      <w:szCs w:val="22"/>
      <w:lang w:eastAsia="en-US"/>
    </w:rPr>
  </w:style>
  <w:style w:type="paragraph" w:styleId="ab">
    <w:name w:val="List Paragraph"/>
    <w:basedOn w:val="a"/>
    <w:uiPriority w:val="34"/>
    <w:qFormat/>
    <w:rsid w:val="004320F6"/>
    <w:pPr>
      <w:ind w:left="708"/>
    </w:pPr>
    <w:rPr>
      <w:rFonts w:hAnsi="Times New Roman"/>
    </w:rPr>
  </w:style>
  <w:style w:type="paragraph" w:styleId="ac">
    <w:name w:val="No Spacing"/>
    <w:uiPriority w:val="1"/>
    <w:qFormat/>
    <w:rsid w:val="00810348"/>
    <w:pPr>
      <w:widowControl w:val="0"/>
      <w:spacing w:after="0" w:line="240" w:lineRule="auto"/>
    </w:pPr>
    <w:rPr>
      <w:rFonts w:ascii="Arial Unicode MS" w:eastAsia="Arial Unicode MS" w:hAnsi="Arial Unicode MS" w:cs="Arial Unicode MS"/>
      <w:color w:val="000000"/>
      <w:sz w:val="24"/>
      <w:szCs w:val="24"/>
      <w:lang w:eastAsia="ru-RU"/>
    </w:rPr>
  </w:style>
  <w:style w:type="character" w:customStyle="1" w:styleId="26">
    <w:name w:val="Основной текст (2) + Курсив"/>
    <w:basedOn w:val="21"/>
    <w:uiPriority w:val="99"/>
    <w:rsid w:val="00F61A81"/>
    <w:rPr>
      <w:rFonts w:ascii="Times New Roman" w:hAnsi="Times New Roman" w:cs="Times New Roman"/>
      <w:i/>
      <w:iCs/>
      <w:u w:val="none"/>
      <w:shd w:val="clear" w:color="auto" w:fill="FFFFFF"/>
    </w:rPr>
  </w:style>
  <w:style w:type="character" w:customStyle="1" w:styleId="11">
    <w:name w:val="Заголовок №1 + Не полужирный"/>
    <w:basedOn w:val="1"/>
    <w:uiPriority w:val="99"/>
    <w:rsid w:val="00F61A81"/>
    <w:rPr>
      <w:rFonts w:ascii="Times New Roman" w:hAnsi="Times New Roman" w:cs="Times New Roman"/>
      <w:b w:val="0"/>
      <w:bCs w:val="0"/>
      <w:u w:val="none"/>
      <w:shd w:val="clear" w:color="auto" w:fill="FFFFFF"/>
    </w:rPr>
  </w:style>
  <w:style w:type="paragraph" w:customStyle="1" w:styleId="110">
    <w:name w:val="Заголовок №11"/>
    <w:basedOn w:val="a"/>
    <w:uiPriority w:val="99"/>
    <w:rsid w:val="00F61A81"/>
    <w:pPr>
      <w:shd w:val="clear" w:color="auto" w:fill="FFFFFF"/>
      <w:spacing w:line="240" w:lineRule="atLeast"/>
      <w:ind w:hanging="400"/>
      <w:jc w:val="right"/>
      <w:outlineLvl w:val="0"/>
    </w:pPr>
    <w:rPr>
      <w:rFonts w:ascii="Times New Roman" w:hAnsi="Times New Roman" w:cs="Times New Roman"/>
      <w:b/>
      <w:bC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270674">
      <w:bodyDiv w:val="1"/>
      <w:marLeft w:val="0"/>
      <w:marRight w:val="0"/>
      <w:marTop w:val="0"/>
      <w:marBottom w:val="0"/>
      <w:divBdr>
        <w:top w:val="none" w:sz="0" w:space="0" w:color="auto"/>
        <w:left w:val="none" w:sz="0" w:space="0" w:color="auto"/>
        <w:bottom w:val="none" w:sz="0" w:space="0" w:color="auto"/>
        <w:right w:val="none" w:sz="0" w:space="0" w:color="auto"/>
      </w:divBdr>
      <w:divsChild>
        <w:div w:id="1073090490">
          <w:marLeft w:val="600"/>
          <w:marRight w:val="600"/>
          <w:marTop w:val="225"/>
          <w:marBottom w:val="225"/>
          <w:divBdr>
            <w:top w:val="none" w:sz="0" w:space="0" w:color="auto"/>
            <w:left w:val="none" w:sz="0" w:space="0" w:color="auto"/>
            <w:bottom w:val="none" w:sz="0" w:space="0" w:color="auto"/>
            <w:right w:val="none" w:sz="0" w:space="0" w:color="auto"/>
          </w:divBdr>
          <w:divsChild>
            <w:div w:id="1202091084">
              <w:marLeft w:val="0"/>
              <w:marRight w:val="0"/>
              <w:marTop w:val="0"/>
              <w:marBottom w:val="0"/>
              <w:divBdr>
                <w:top w:val="none" w:sz="0" w:space="0" w:color="auto"/>
                <w:left w:val="none" w:sz="0" w:space="0" w:color="auto"/>
                <w:bottom w:val="none" w:sz="0" w:space="0" w:color="auto"/>
                <w:right w:val="none" w:sz="0" w:space="0" w:color="auto"/>
              </w:divBdr>
              <w:divsChild>
                <w:div w:id="39277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00468">
      <w:bodyDiv w:val="1"/>
      <w:marLeft w:val="0"/>
      <w:marRight w:val="0"/>
      <w:marTop w:val="0"/>
      <w:marBottom w:val="0"/>
      <w:divBdr>
        <w:top w:val="none" w:sz="0" w:space="0" w:color="auto"/>
        <w:left w:val="none" w:sz="0" w:space="0" w:color="auto"/>
        <w:bottom w:val="none" w:sz="0" w:space="0" w:color="auto"/>
        <w:right w:val="none" w:sz="0" w:space="0" w:color="auto"/>
      </w:divBdr>
      <w:divsChild>
        <w:div w:id="850218092">
          <w:marLeft w:val="600"/>
          <w:marRight w:val="600"/>
          <w:marTop w:val="225"/>
          <w:marBottom w:val="225"/>
          <w:divBdr>
            <w:top w:val="none" w:sz="0" w:space="0" w:color="auto"/>
            <w:left w:val="none" w:sz="0" w:space="0" w:color="auto"/>
            <w:bottom w:val="none" w:sz="0" w:space="0" w:color="auto"/>
            <w:right w:val="none" w:sz="0" w:space="0" w:color="auto"/>
          </w:divBdr>
          <w:divsChild>
            <w:div w:id="183713688">
              <w:marLeft w:val="0"/>
              <w:marRight w:val="0"/>
              <w:marTop w:val="0"/>
              <w:marBottom w:val="0"/>
              <w:divBdr>
                <w:top w:val="none" w:sz="0" w:space="0" w:color="auto"/>
                <w:left w:val="none" w:sz="0" w:space="0" w:color="auto"/>
                <w:bottom w:val="none" w:sz="0" w:space="0" w:color="auto"/>
                <w:right w:val="none" w:sz="0" w:space="0" w:color="auto"/>
              </w:divBdr>
              <w:divsChild>
                <w:div w:id="7080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538</TotalTime>
  <Pages>19</Pages>
  <Words>6510</Words>
  <Characters>37113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user</cp:lastModifiedBy>
  <cp:revision>27</cp:revision>
  <dcterms:created xsi:type="dcterms:W3CDTF">2016-12-29T16:29:00Z</dcterms:created>
  <dcterms:modified xsi:type="dcterms:W3CDTF">2025-05-30T08:25:00Z</dcterms:modified>
</cp:coreProperties>
</file>